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A9DE2" w14:textId="1ACFF09E" w:rsidR="004702C8" w:rsidRPr="0008028F" w:rsidRDefault="004702C8" w:rsidP="0008028F">
      <w:pPr>
        <w:pStyle w:val="Para03"/>
        <w:suppressAutoHyphens/>
        <w:spacing w:line="240" w:lineRule="auto"/>
        <w:jc w:val="both"/>
        <w:rPr>
          <w:rFonts w:ascii="Verdana" w:hAnsi="Verdana"/>
          <w:b/>
          <w:i w:val="0"/>
          <w:iCs w:val="0"/>
          <w:sz w:val="32"/>
        </w:rPr>
      </w:pPr>
      <w:r w:rsidRPr="0008028F">
        <w:rPr>
          <w:rFonts w:ascii="Verdana" w:hAnsi="Verdana"/>
          <w:b/>
          <w:i w:val="0"/>
          <w:iCs w:val="0"/>
          <w:sz w:val="32"/>
        </w:rPr>
        <w:t>Dead Things Do</w:t>
      </w:r>
      <w:r w:rsidR="0008028F">
        <w:rPr>
          <w:rFonts w:ascii="Verdana" w:hAnsi="Verdana"/>
          <w:b/>
          <w:i w:val="0"/>
          <w:iCs w:val="0"/>
          <w:sz w:val="32"/>
        </w:rPr>
        <w:t>n’t</w:t>
      </w:r>
      <w:r w:rsidRPr="0008028F">
        <w:rPr>
          <w:rFonts w:ascii="Verdana" w:hAnsi="Verdana"/>
          <w:b/>
          <w:i w:val="0"/>
          <w:iCs w:val="0"/>
          <w:sz w:val="32"/>
        </w:rPr>
        <w:t xml:space="preserve"> Move</w:t>
      </w:r>
    </w:p>
    <w:p w14:paraId="24F210A6" w14:textId="4A209D0D" w:rsidR="004702C8" w:rsidRPr="0008028F" w:rsidRDefault="00E96B67" w:rsidP="0008028F">
      <w:pPr>
        <w:pStyle w:val="Para18"/>
        <w:suppressAutoHyphens/>
        <w:spacing w:line="240" w:lineRule="auto"/>
        <w:ind w:firstLine="0"/>
        <w:jc w:val="both"/>
        <w:rPr>
          <w:rFonts w:ascii="Verdana" w:hAnsi="Verdana"/>
          <w:i w:val="0"/>
          <w:iCs w:val="0"/>
          <w:sz w:val="24"/>
        </w:rPr>
      </w:pPr>
      <w:r w:rsidRPr="0008028F">
        <w:rPr>
          <w:rFonts w:ascii="Verdana" w:hAnsi="Verdana"/>
          <w:i w:val="0"/>
          <w:iCs w:val="0"/>
          <w:sz w:val="24"/>
        </w:rPr>
        <w:t>Lawrence Watt-Evans</w:t>
      </w:r>
    </w:p>
    <w:p w14:paraId="6035CD78" w14:textId="77777777" w:rsidR="00E96B67" w:rsidRPr="0008028F" w:rsidRDefault="00E96B67" w:rsidP="0008028F">
      <w:pPr>
        <w:pStyle w:val="Para18"/>
        <w:suppressAutoHyphens/>
        <w:spacing w:line="240" w:lineRule="auto"/>
        <w:ind w:firstLine="283"/>
        <w:jc w:val="both"/>
        <w:rPr>
          <w:rFonts w:ascii="Verdana" w:hAnsi="Verdana"/>
          <w:i w:val="0"/>
          <w:iCs w:val="0"/>
          <w:sz w:val="20"/>
        </w:rPr>
      </w:pPr>
    </w:p>
    <w:p w14:paraId="75756A4C" w14:textId="77777777" w:rsidR="004702C8" w:rsidRPr="0008028F" w:rsidRDefault="004702C8" w:rsidP="0008028F">
      <w:pPr>
        <w:pStyle w:val="Para09"/>
        <w:suppressAutoHyphens/>
        <w:spacing w:line="240" w:lineRule="auto"/>
        <w:ind w:firstLine="283"/>
        <w:rPr>
          <w:rFonts w:ascii="Verdana" w:hAnsi="Verdana"/>
          <w:sz w:val="20"/>
        </w:rPr>
      </w:pPr>
      <w:r w:rsidRPr="0008028F">
        <w:rPr>
          <w:rFonts w:ascii="Verdana" w:hAnsi="Verdana"/>
          <w:sz w:val="20"/>
        </w:rPr>
        <w:t>The house stood alone at the end of the road, a thousand feet or more from its nearest neighbor, and the big graceful oak trees that had shaded it from the summer sun all day also hid most of it from view. It was a perfect target.</w:t>
      </w:r>
    </w:p>
    <w:p w14:paraId="7F52FF79" w14:textId="77777777"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At least, Sid said it was a perfect target. Jack had his doubts.</w:t>
      </w:r>
    </w:p>
    <w:p w14:paraId="44DC89E9" w14:textId="4FD46534"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So what</w:t>
      </w:r>
      <w:r>
        <w:rPr>
          <w:rFonts w:ascii="Verdana" w:hAnsi="Verdana"/>
          <w:color w:val="000000"/>
          <w:sz w:val="20"/>
        </w:rPr>
        <w:t>’re</w:t>
      </w:r>
      <w:r w:rsidR="004702C8" w:rsidRPr="0008028F">
        <w:rPr>
          <w:rFonts w:ascii="Verdana" w:hAnsi="Verdana"/>
          <w:color w:val="000000"/>
          <w:sz w:val="20"/>
        </w:rPr>
        <w:t xml:space="preserve"> you</w:t>
      </w:r>
      <w:r w:rsidR="004702C8" w:rsidRPr="0008028F">
        <w:rPr>
          <w:rStyle w:val="01Text"/>
          <w:rFonts w:ascii="Verdana" w:hAnsi="Verdana"/>
          <w:color w:val="000000"/>
          <w:sz w:val="20"/>
        </w:rPr>
        <w:t xml:space="preserve"> </w:t>
      </w:r>
      <w:r w:rsidR="004702C8" w:rsidRPr="0008028F">
        <w:rPr>
          <w:rStyle w:val="00Text"/>
          <w:rFonts w:ascii="Verdana" w:hAnsi="Verdana"/>
          <w:color w:val="000000"/>
          <w:sz w:val="20"/>
        </w:rPr>
        <w:t>worried</w:t>
      </w:r>
      <w:r w:rsidR="004702C8" w:rsidRPr="0008028F">
        <w:rPr>
          <w:rStyle w:val="01Text"/>
          <w:rFonts w:ascii="Verdana" w:hAnsi="Verdana"/>
          <w:color w:val="000000"/>
          <w:sz w:val="20"/>
        </w:rPr>
        <w:t xml:space="preserve"> </w:t>
      </w:r>
      <w:r w:rsidR="004702C8" w:rsidRPr="0008028F">
        <w:rPr>
          <w:rFonts w:ascii="Verdana" w:hAnsi="Verdana"/>
          <w:color w:val="000000"/>
          <w:sz w:val="20"/>
        </w:rPr>
        <w:t>about?</w:t>
      </w:r>
      <w:r>
        <w:rPr>
          <w:rFonts w:ascii="Verdana" w:hAnsi="Verdana"/>
          <w:color w:val="000000"/>
          <w:sz w:val="20"/>
        </w:rPr>
        <w:t xml:space="preserve">” </w:t>
      </w:r>
      <w:r w:rsidR="004702C8" w:rsidRPr="0008028F">
        <w:rPr>
          <w:rFonts w:ascii="Verdana" w:hAnsi="Verdana"/>
          <w:color w:val="000000"/>
          <w:sz w:val="20"/>
        </w:rPr>
        <w:t>Sid asked.</w:t>
      </w:r>
      <w:r>
        <w:rPr>
          <w:rFonts w:ascii="Verdana" w:hAnsi="Verdana"/>
          <w:color w:val="000000"/>
          <w:sz w:val="20"/>
        </w:rPr>
        <w:t xml:space="preserve"> “</w:t>
      </w:r>
      <w:r w:rsidR="004702C8" w:rsidRPr="0008028F">
        <w:rPr>
          <w:rFonts w:ascii="Verdana" w:hAnsi="Verdana"/>
          <w:color w:val="000000"/>
          <w:sz w:val="20"/>
        </w:rPr>
        <w:t>There</w:t>
      </w:r>
      <w:r>
        <w:rPr>
          <w:rFonts w:ascii="Verdana" w:hAnsi="Verdana"/>
          <w:color w:val="000000"/>
          <w:sz w:val="20"/>
        </w:rPr>
        <w:t>’s</w:t>
      </w:r>
      <w:r w:rsidR="004702C8" w:rsidRPr="0008028F">
        <w:rPr>
          <w:rFonts w:ascii="Verdana" w:hAnsi="Verdana"/>
          <w:color w:val="000000"/>
          <w:sz w:val="20"/>
        </w:rPr>
        <w:t xml:space="preserve"> just the one broad living there, </w:t>
      </w:r>
      <w:r>
        <w:rPr>
          <w:rFonts w:ascii="Verdana" w:hAnsi="Verdana"/>
          <w:color w:val="000000"/>
          <w:sz w:val="20"/>
        </w:rPr>
        <w:t>I’m</w:t>
      </w:r>
      <w:r w:rsidR="004702C8" w:rsidRPr="0008028F">
        <w:rPr>
          <w:rFonts w:ascii="Verdana" w:hAnsi="Verdana"/>
          <w:color w:val="000000"/>
          <w:sz w:val="20"/>
        </w:rPr>
        <w:t xml:space="preserve"> sure of it.</w:t>
      </w:r>
      <w:r>
        <w:rPr>
          <w:rFonts w:ascii="Verdana" w:hAnsi="Verdana"/>
          <w:color w:val="000000"/>
          <w:sz w:val="20"/>
        </w:rPr>
        <w:t xml:space="preserve">” </w:t>
      </w:r>
      <w:r w:rsidR="004702C8" w:rsidRPr="0008028F">
        <w:rPr>
          <w:rFonts w:ascii="Verdana" w:hAnsi="Verdana"/>
          <w:color w:val="000000"/>
          <w:sz w:val="20"/>
        </w:rPr>
        <w:t>He stubbed out his cigarette in the van</w:t>
      </w:r>
      <w:r>
        <w:rPr>
          <w:rFonts w:ascii="Verdana" w:hAnsi="Verdana"/>
          <w:color w:val="000000"/>
          <w:sz w:val="20"/>
        </w:rPr>
        <w:t>’s</w:t>
      </w:r>
      <w:r w:rsidR="004702C8" w:rsidRPr="0008028F">
        <w:rPr>
          <w:rFonts w:ascii="Verdana" w:hAnsi="Verdana"/>
          <w:color w:val="000000"/>
          <w:sz w:val="20"/>
        </w:rPr>
        <w:t xml:space="preserve"> overflowing ashtray, ignoring the hot ashes that drifted to the floor.</w:t>
      </w:r>
    </w:p>
    <w:p w14:paraId="14AE851E" w14:textId="245F6071"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I dunno,</w:t>
      </w:r>
      <w:r>
        <w:rPr>
          <w:rFonts w:ascii="Verdana" w:hAnsi="Verdana"/>
          <w:color w:val="000000"/>
          <w:sz w:val="20"/>
        </w:rPr>
        <w:t xml:space="preserve">” </w:t>
      </w:r>
      <w:r w:rsidR="004702C8" w:rsidRPr="0008028F">
        <w:rPr>
          <w:rFonts w:ascii="Verdana" w:hAnsi="Verdana"/>
          <w:color w:val="000000"/>
          <w:sz w:val="20"/>
        </w:rPr>
        <w:t>Jack said,</w:t>
      </w:r>
      <w:r>
        <w:rPr>
          <w:rFonts w:ascii="Verdana" w:hAnsi="Verdana"/>
          <w:color w:val="000000"/>
          <w:sz w:val="20"/>
        </w:rPr>
        <w:t xml:space="preserve"> “</w:t>
      </w:r>
      <w:r w:rsidR="004702C8" w:rsidRPr="0008028F">
        <w:rPr>
          <w:rFonts w:ascii="Verdana" w:hAnsi="Verdana"/>
          <w:color w:val="000000"/>
          <w:sz w:val="20"/>
        </w:rPr>
        <w:t>I just do</w:t>
      </w:r>
      <w:r>
        <w:rPr>
          <w:rFonts w:ascii="Verdana" w:hAnsi="Verdana"/>
          <w:color w:val="000000"/>
          <w:sz w:val="20"/>
        </w:rPr>
        <w:t>n’t</w:t>
      </w:r>
      <w:r w:rsidR="004702C8" w:rsidRPr="0008028F">
        <w:rPr>
          <w:rFonts w:ascii="Verdana" w:hAnsi="Verdana"/>
          <w:color w:val="000000"/>
          <w:sz w:val="20"/>
        </w:rPr>
        <w:t xml:space="preserve"> like it. How c</w:t>
      </w:r>
      <w:r>
        <w:rPr>
          <w:rFonts w:ascii="Verdana" w:hAnsi="Verdana"/>
          <w:color w:val="000000"/>
          <w:sz w:val="20"/>
        </w:rPr>
        <w:t>’</w:t>
      </w:r>
      <w:r w:rsidR="004702C8" w:rsidRPr="0008028F">
        <w:rPr>
          <w:rFonts w:ascii="Verdana" w:hAnsi="Verdana"/>
          <w:color w:val="000000"/>
          <w:sz w:val="20"/>
        </w:rPr>
        <w:t>n you be so damned sure she</w:t>
      </w:r>
      <w:r>
        <w:rPr>
          <w:rFonts w:ascii="Verdana" w:hAnsi="Verdana"/>
          <w:color w:val="000000"/>
          <w:sz w:val="20"/>
        </w:rPr>
        <w:t>’s</w:t>
      </w:r>
      <w:r w:rsidR="004702C8" w:rsidRPr="0008028F">
        <w:rPr>
          <w:rFonts w:ascii="Verdana" w:hAnsi="Verdana"/>
          <w:color w:val="000000"/>
          <w:sz w:val="20"/>
        </w:rPr>
        <w:t xml:space="preserve"> alone?</w:t>
      </w:r>
      <w:r>
        <w:rPr>
          <w:rFonts w:ascii="Verdana" w:hAnsi="Verdana"/>
          <w:color w:val="000000"/>
          <w:sz w:val="20"/>
        </w:rPr>
        <w:t>”</w:t>
      </w:r>
    </w:p>
    <w:p w14:paraId="50005466" w14:textId="0674E311"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Sid sighed, and leaned forward over the steering wheel.</w:t>
      </w:r>
      <w:r w:rsidR="0008028F">
        <w:rPr>
          <w:rFonts w:ascii="Verdana" w:hAnsi="Verdana"/>
          <w:color w:val="000000"/>
          <w:sz w:val="20"/>
        </w:rPr>
        <w:t xml:space="preserve"> “</w:t>
      </w:r>
      <w:r w:rsidRPr="0008028F">
        <w:rPr>
          <w:rFonts w:ascii="Verdana" w:hAnsi="Verdana"/>
          <w:color w:val="000000"/>
          <w:sz w:val="20"/>
        </w:rPr>
        <w:t>Look, I</w:t>
      </w:r>
      <w:r w:rsidRPr="0008028F">
        <w:rPr>
          <w:rStyle w:val="01Text"/>
          <w:rFonts w:ascii="Verdana" w:hAnsi="Verdana"/>
          <w:color w:val="000000"/>
          <w:sz w:val="20"/>
        </w:rPr>
        <w:t xml:space="preserve"> </w:t>
      </w:r>
      <w:r w:rsidRPr="0008028F">
        <w:rPr>
          <w:rStyle w:val="00Text"/>
          <w:rFonts w:ascii="Verdana" w:hAnsi="Verdana"/>
          <w:color w:val="000000"/>
          <w:sz w:val="20"/>
        </w:rPr>
        <w:t>told</w:t>
      </w:r>
      <w:r w:rsidRPr="0008028F">
        <w:rPr>
          <w:rStyle w:val="01Text"/>
          <w:rFonts w:ascii="Verdana" w:hAnsi="Verdana"/>
          <w:color w:val="000000"/>
          <w:sz w:val="20"/>
        </w:rPr>
        <w:t xml:space="preserve"> </w:t>
      </w:r>
      <w:r w:rsidRPr="0008028F">
        <w:rPr>
          <w:rFonts w:ascii="Verdana" w:hAnsi="Verdana"/>
          <w:color w:val="000000"/>
          <w:sz w:val="20"/>
        </w:rPr>
        <w:t>you,</w:t>
      </w:r>
      <w:r w:rsidR="0008028F">
        <w:rPr>
          <w:rFonts w:ascii="Verdana" w:hAnsi="Verdana"/>
          <w:color w:val="000000"/>
          <w:sz w:val="20"/>
        </w:rPr>
        <w:t xml:space="preserve">” </w:t>
      </w:r>
      <w:r w:rsidRPr="0008028F">
        <w:rPr>
          <w:rFonts w:ascii="Verdana" w:hAnsi="Verdana"/>
          <w:color w:val="000000"/>
          <w:sz w:val="20"/>
        </w:rPr>
        <w:t>he said,</w:t>
      </w:r>
      <w:r w:rsidR="0008028F">
        <w:rPr>
          <w:rFonts w:ascii="Verdana" w:hAnsi="Verdana"/>
          <w:color w:val="000000"/>
          <w:sz w:val="20"/>
        </w:rPr>
        <w:t xml:space="preserve"> “</w:t>
      </w:r>
      <w:r w:rsidRPr="0008028F">
        <w:rPr>
          <w:rFonts w:ascii="Verdana" w:hAnsi="Verdana"/>
          <w:color w:val="000000"/>
          <w:sz w:val="20"/>
        </w:rPr>
        <w:t>There</w:t>
      </w:r>
      <w:r w:rsidR="0008028F">
        <w:rPr>
          <w:rFonts w:ascii="Verdana" w:hAnsi="Verdana"/>
          <w:color w:val="000000"/>
          <w:sz w:val="20"/>
        </w:rPr>
        <w:t>’s</w:t>
      </w:r>
      <w:r w:rsidRPr="0008028F">
        <w:rPr>
          <w:rFonts w:ascii="Verdana" w:hAnsi="Verdana"/>
          <w:color w:val="000000"/>
          <w:sz w:val="20"/>
        </w:rPr>
        <w:t xml:space="preserve"> just one name on the mailbox, and it says </w:t>
      </w:r>
      <w:r w:rsidR="0008028F">
        <w:rPr>
          <w:rFonts w:ascii="Verdana" w:hAnsi="Verdana"/>
          <w:color w:val="000000"/>
          <w:sz w:val="20"/>
        </w:rPr>
        <w:t>’</w:t>
      </w:r>
      <w:r w:rsidRPr="0008028F">
        <w:rPr>
          <w:rFonts w:ascii="Verdana" w:hAnsi="Verdana"/>
          <w:color w:val="000000"/>
          <w:sz w:val="20"/>
        </w:rPr>
        <w:t>Mudgett,</w:t>
      </w:r>
      <w:r w:rsidR="0008028F">
        <w:rPr>
          <w:rFonts w:ascii="Verdana" w:hAnsi="Verdana"/>
          <w:color w:val="000000"/>
          <w:sz w:val="20"/>
        </w:rPr>
        <w:t>’</w:t>
      </w:r>
      <w:r w:rsidRPr="0008028F">
        <w:rPr>
          <w:rFonts w:ascii="Verdana" w:hAnsi="Verdana"/>
          <w:color w:val="000000"/>
          <w:sz w:val="20"/>
        </w:rPr>
        <w:t xml:space="preserve"> and I looked up Mudgett in the phone book, and the only one on this road is</w:t>
      </w:r>
      <w:r w:rsidRPr="0008028F">
        <w:rPr>
          <w:rStyle w:val="01Text"/>
          <w:rFonts w:ascii="Verdana" w:hAnsi="Verdana"/>
          <w:color w:val="000000"/>
          <w:sz w:val="20"/>
        </w:rPr>
        <w:t xml:space="preserve"> </w:t>
      </w:r>
      <w:r w:rsidRPr="0008028F">
        <w:rPr>
          <w:rStyle w:val="00Text"/>
          <w:rFonts w:ascii="Verdana" w:hAnsi="Verdana"/>
          <w:color w:val="000000"/>
          <w:sz w:val="20"/>
        </w:rPr>
        <w:t>Carol</w:t>
      </w:r>
      <w:r w:rsidRPr="0008028F">
        <w:rPr>
          <w:rStyle w:val="01Text"/>
          <w:rFonts w:ascii="Verdana" w:hAnsi="Verdana"/>
          <w:color w:val="000000"/>
          <w:sz w:val="20"/>
        </w:rPr>
        <w:t xml:space="preserve"> </w:t>
      </w:r>
      <w:r w:rsidRPr="0008028F">
        <w:rPr>
          <w:rFonts w:ascii="Verdana" w:hAnsi="Verdana"/>
          <w:color w:val="000000"/>
          <w:sz w:val="20"/>
        </w:rPr>
        <w:t>Mudgett, Carol with one R, so it</w:t>
      </w:r>
      <w:r w:rsidR="0008028F">
        <w:rPr>
          <w:rFonts w:ascii="Verdana" w:hAnsi="Verdana"/>
          <w:color w:val="000000"/>
          <w:sz w:val="20"/>
        </w:rPr>
        <w:t>’s</w:t>
      </w:r>
      <w:r w:rsidRPr="0008028F">
        <w:rPr>
          <w:rFonts w:ascii="Verdana" w:hAnsi="Verdana"/>
          <w:color w:val="000000"/>
          <w:sz w:val="20"/>
        </w:rPr>
        <w:t xml:space="preserve"> a woman. If there was a man there, or anybody else, do</w:t>
      </w:r>
      <w:r w:rsidR="0008028F">
        <w:rPr>
          <w:rFonts w:ascii="Verdana" w:hAnsi="Verdana"/>
          <w:color w:val="000000"/>
          <w:sz w:val="20"/>
        </w:rPr>
        <w:t>n’t</w:t>
      </w:r>
      <w:r w:rsidRPr="0008028F">
        <w:rPr>
          <w:rFonts w:ascii="Verdana" w:hAnsi="Verdana"/>
          <w:color w:val="000000"/>
          <w:sz w:val="20"/>
        </w:rPr>
        <w:t xml:space="preserve"> you figure he</w:t>
      </w:r>
      <w:r w:rsidR="0008028F">
        <w:rPr>
          <w:rFonts w:ascii="Verdana" w:hAnsi="Verdana"/>
          <w:color w:val="000000"/>
          <w:sz w:val="20"/>
        </w:rPr>
        <w:t>’d</w:t>
      </w:r>
      <w:r w:rsidRPr="0008028F">
        <w:rPr>
          <w:rFonts w:ascii="Verdana" w:hAnsi="Verdana"/>
          <w:color w:val="000000"/>
          <w:sz w:val="20"/>
        </w:rPr>
        <w:t xml:space="preserve"> have</w:t>
      </w:r>
      <w:r w:rsidRPr="0008028F">
        <w:rPr>
          <w:rStyle w:val="01Text"/>
          <w:rFonts w:ascii="Verdana" w:hAnsi="Verdana"/>
          <w:color w:val="000000"/>
          <w:sz w:val="20"/>
        </w:rPr>
        <w:t xml:space="preserve"> </w:t>
      </w:r>
      <w:r w:rsidRPr="0008028F">
        <w:rPr>
          <w:rStyle w:val="00Text"/>
          <w:rFonts w:ascii="Verdana" w:hAnsi="Verdana"/>
          <w:color w:val="000000"/>
          <w:sz w:val="20"/>
        </w:rPr>
        <w:t>his</w:t>
      </w:r>
      <w:r w:rsidRPr="0008028F">
        <w:rPr>
          <w:rStyle w:val="01Text"/>
          <w:rFonts w:ascii="Verdana" w:hAnsi="Verdana"/>
          <w:color w:val="000000"/>
          <w:sz w:val="20"/>
        </w:rPr>
        <w:t xml:space="preserve"> </w:t>
      </w:r>
      <w:r w:rsidRPr="0008028F">
        <w:rPr>
          <w:rFonts w:ascii="Verdana" w:hAnsi="Verdana"/>
          <w:color w:val="000000"/>
          <w:sz w:val="20"/>
        </w:rPr>
        <w:t>name on the mailbox, too? Or if his name</w:t>
      </w:r>
      <w:r w:rsidR="0008028F">
        <w:rPr>
          <w:rFonts w:ascii="Verdana" w:hAnsi="Verdana"/>
          <w:color w:val="000000"/>
          <w:sz w:val="20"/>
        </w:rPr>
        <w:t>’s</w:t>
      </w:r>
      <w:r w:rsidRPr="0008028F">
        <w:rPr>
          <w:rFonts w:ascii="Verdana" w:hAnsi="Verdana"/>
          <w:color w:val="000000"/>
          <w:sz w:val="20"/>
        </w:rPr>
        <w:t xml:space="preserve"> Mudgett, would</w:t>
      </w:r>
      <w:r w:rsidR="0008028F">
        <w:rPr>
          <w:rFonts w:ascii="Verdana" w:hAnsi="Verdana"/>
          <w:color w:val="000000"/>
          <w:sz w:val="20"/>
        </w:rPr>
        <w:t>n’t</w:t>
      </w:r>
      <w:r w:rsidRPr="0008028F">
        <w:rPr>
          <w:rFonts w:ascii="Verdana" w:hAnsi="Verdana"/>
          <w:color w:val="000000"/>
          <w:sz w:val="20"/>
        </w:rPr>
        <w:t xml:space="preserve"> he be in the phone book?</w:t>
      </w:r>
      <w:r w:rsidR="0008028F">
        <w:rPr>
          <w:rFonts w:ascii="Verdana" w:hAnsi="Verdana"/>
          <w:color w:val="000000"/>
          <w:sz w:val="20"/>
        </w:rPr>
        <w:t>”</w:t>
      </w:r>
    </w:p>
    <w:p w14:paraId="78B77612" w14:textId="6B02B1E2"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I would</w:t>
      </w:r>
      <w:r>
        <w:rPr>
          <w:rFonts w:ascii="Verdana" w:hAnsi="Verdana"/>
          <w:color w:val="000000"/>
          <w:sz w:val="20"/>
        </w:rPr>
        <w:t>n’t</w:t>
      </w:r>
      <w:r w:rsidR="004702C8" w:rsidRPr="0008028F">
        <w:rPr>
          <w:rFonts w:ascii="Verdana" w:hAnsi="Verdana"/>
          <w:color w:val="000000"/>
          <w:sz w:val="20"/>
        </w:rPr>
        <w:t xml:space="preserve"> be too damn sure,</w:t>
      </w:r>
      <w:r>
        <w:rPr>
          <w:rFonts w:ascii="Verdana" w:hAnsi="Verdana"/>
          <w:color w:val="000000"/>
          <w:sz w:val="20"/>
        </w:rPr>
        <w:t xml:space="preserve">” </w:t>
      </w:r>
      <w:r w:rsidR="004702C8" w:rsidRPr="0008028F">
        <w:rPr>
          <w:rFonts w:ascii="Verdana" w:hAnsi="Verdana"/>
          <w:color w:val="000000"/>
          <w:sz w:val="20"/>
        </w:rPr>
        <w:t>Jack muttered.</w:t>
      </w:r>
    </w:p>
    <w:p w14:paraId="5A57E0C5" w14:textId="017CB8A8"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Well, damn it, if you really gotta know, I</w:t>
      </w:r>
      <w:r>
        <w:rPr>
          <w:rFonts w:ascii="Verdana" w:hAnsi="Verdana"/>
          <w:color w:val="000000"/>
          <w:sz w:val="20"/>
        </w:rPr>
        <w:t xml:space="preserve">’ve </w:t>
      </w:r>
      <w:r w:rsidR="004702C8" w:rsidRPr="0008028F">
        <w:rPr>
          <w:rFonts w:ascii="Verdana" w:hAnsi="Verdana"/>
          <w:color w:val="000000"/>
          <w:sz w:val="20"/>
        </w:rPr>
        <w:t>been watching the place for three days, and I have</w:t>
      </w:r>
      <w:r>
        <w:rPr>
          <w:rFonts w:ascii="Verdana" w:hAnsi="Verdana"/>
          <w:color w:val="000000"/>
          <w:sz w:val="20"/>
        </w:rPr>
        <w:t>n’t</w:t>
      </w:r>
      <w:r w:rsidR="004702C8" w:rsidRPr="0008028F">
        <w:rPr>
          <w:rFonts w:ascii="Verdana" w:hAnsi="Verdana"/>
          <w:color w:val="000000"/>
          <w:sz w:val="20"/>
        </w:rPr>
        <w:t xml:space="preserve"> seen anybody go</w:t>
      </w:r>
      <w:r w:rsidR="004702C8" w:rsidRPr="0008028F">
        <w:rPr>
          <w:rStyle w:val="01Text"/>
          <w:rFonts w:ascii="Verdana" w:hAnsi="Verdana"/>
          <w:color w:val="000000"/>
          <w:sz w:val="20"/>
        </w:rPr>
        <w:t xml:space="preserve"> </w:t>
      </w:r>
      <w:r w:rsidR="004702C8" w:rsidRPr="0008028F">
        <w:rPr>
          <w:rStyle w:val="00Text"/>
          <w:rFonts w:ascii="Verdana" w:hAnsi="Verdana"/>
          <w:color w:val="000000"/>
          <w:sz w:val="20"/>
        </w:rPr>
        <w:t>near</w:t>
      </w:r>
      <w:r w:rsidR="004702C8" w:rsidRPr="0008028F">
        <w:rPr>
          <w:rStyle w:val="01Text"/>
          <w:rFonts w:ascii="Verdana" w:hAnsi="Verdana"/>
          <w:color w:val="000000"/>
          <w:sz w:val="20"/>
        </w:rPr>
        <w:t xml:space="preserve"> </w:t>
      </w:r>
      <w:r w:rsidR="004702C8" w:rsidRPr="0008028F">
        <w:rPr>
          <w:rFonts w:ascii="Verdana" w:hAnsi="Verdana"/>
          <w:color w:val="000000"/>
          <w:sz w:val="20"/>
        </w:rPr>
        <w:t>the place except the one broad and a couple of the neighborhood kids. I even fired off the twelve-gauge, just to see if anybody</w:t>
      </w:r>
      <w:r>
        <w:rPr>
          <w:rFonts w:ascii="Verdana" w:hAnsi="Verdana"/>
          <w:color w:val="000000"/>
          <w:sz w:val="20"/>
        </w:rPr>
        <w:t>’d</w:t>
      </w:r>
      <w:r w:rsidR="004702C8" w:rsidRPr="0008028F">
        <w:rPr>
          <w:rFonts w:ascii="Verdana" w:hAnsi="Verdana"/>
          <w:color w:val="000000"/>
          <w:sz w:val="20"/>
        </w:rPr>
        <w:t xml:space="preserve"> notice, and nobody did – not even Carol goddamn Mudgett. Now, quit</w:t>
      </w:r>
      <w:r w:rsidR="004702C8" w:rsidRPr="0008028F">
        <w:rPr>
          <w:rStyle w:val="01Text"/>
          <w:rFonts w:ascii="Verdana" w:hAnsi="Verdana"/>
          <w:color w:val="000000"/>
          <w:sz w:val="20"/>
        </w:rPr>
        <w:t xml:space="preserve"> </w:t>
      </w:r>
      <w:r w:rsidR="004702C8" w:rsidRPr="0008028F">
        <w:rPr>
          <w:rStyle w:val="00Text"/>
          <w:rFonts w:ascii="Verdana" w:hAnsi="Verdana"/>
          <w:color w:val="000000"/>
          <w:sz w:val="20"/>
        </w:rPr>
        <w:t>worrying</w:t>
      </w:r>
      <w:r w:rsidR="004702C8" w:rsidRPr="0008028F">
        <w:rPr>
          <w:rFonts w:ascii="Verdana" w:hAnsi="Verdana"/>
          <w:color w:val="000000"/>
          <w:sz w:val="20"/>
        </w:rPr>
        <w:t>, will you?</w:t>
      </w:r>
      <w:r>
        <w:rPr>
          <w:rFonts w:ascii="Verdana" w:hAnsi="Verdana"/>
          <w:color w:val="000000"/>
          <w:sz w:val="20"/>
        </w:rPr>
        <w:t>”</w:t>
      </w:r>
    </w:p>
    <w:p w14:paraId="6D161C07" w14:textId="1F8DB1E4"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slumped down in his seat and did</w:t>
      </w:r>
      <w:r w:rsidR="0008028F">
        <w:rPr>
          <w:rFonts w:ascii="Verdana" w:hAnsi="Verdana"/>
          <w:color w:val="000000"/>
          <w:sz w:val="20"/>
        </w:rPr>
        <w:t>n’t</w:t>
      </w:r>
      <w:r w:rsidRPr="0008028F">
        <w:rPr>
          <w:rFonts w:ascii="Verdana" w:hAnsi="Verdana"/>
          <w:color w:val="000000"/>
          <w:sz w:val="20"/>
        </w:rPr>
        <w:t xml:space="preserve"> answer.</w:t>
      </w:r>
    </w:p>
    <w:p w14:paraId="043E1DC6"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 van pulled off the road onto the shoulder and slowed to a stop; Sid turned off the engine and yanked the key from the ignition in one quick gesture, then reached forward and flicked off the headlights.</w:t>
      </w:r>
    </w:p>
    <w:p w14:paraId="5E08F7B0"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Darkness engulfed both men; there were no streetlights this far from town. The only light came from an upstairs front window of the house, filtered through the leaves of one of the oaks.</w:t>
      </w:r>
    </w:p>
    <w:p w14:paraId="4142D0ED" w14:textId="63DBB018"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They sat in silence for a moment, contemplating that light; Sid stared out the van</w:t>
      </w:r>
      <w:r w:rsidR="0008028F">
        <w:rPr>
          <w:rFonts w:ascii="Verdana" w:hAnsi="Verdana"/>
          <w:color w:val="000000"/>
          <w:sz w:val="20"/>
        </w:rPr>
        <w:t>’s</w:t>
      </w:r>
      <w:r w:rsidRPr="0008028F">
        <w:rPr>
          <w:rFonts w:ascii="Verdana" w:hAnsi="Verdana"/>
          <w:color w:val="000000"/>
          <w:sz w:val="20"/>
        </w:rPr>
        <w:t xml:space="preserve"> window at it, Jack peering around him.</w:t>
      </w:r>
    </w:p>
    <w:p w14:paraId="75480E48" w14:textId="2C3CB355"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You got the gun?</w:t>
      </w:r>
      <w:r>
        <w:rPr>
          <w:rFonts w:ascii="Verdana" w:hAnsi="Verdana"/>
          <w:color w:val="000000"/>
          <w:sz w:val="20"/>
        </w:rPr>
        <w:t xml:space="preserve">” </w:t>
      </w:r>
      <w:r w:rsidR="004702C8" w:rsidRPr="0008028F">
        <w:rPr>
          <w:rFonts w:ascii="Verdana" w:hAnsi="Verdana"/>
          <w:color w:val="000000"/>
          <w:sz w:val="20"/>
        </w:rPr>
        <w:t>Sid demanded, turning away from the light.</w:t>
      </w:r>
    </w:p>
    <w:p w14:paraId="3421DD22" w14:textId="4A50BFB1"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Of course I got it,</w:t>
      </w:r>
      <w:r>
        <w:rPr>
          <w:rFonts w:ascii="Verdana" w:hAnsi="Verdana"/>
          <w:color w:val="000000"/>
          <w:sz w:val="20"/>
        </w:rPr>
        <w:t xml:space="preserve">” </w:t>
      </w:r>
      <w:r w:rsidR="004702C8" w:rsidRPr="0008028F">
        <w:rPr>
          <w:rFonts w:ascii="Verdana" w:hAnsi="Verdana"/>
          <w:color w:val="000000"/>
          <w:sz w:val="20"/>
        </w:rPr>
        <w:t>Jack answered, annoyed.</w:t>
      </w:r>
      <w:r>
        <w:rPr>
          <w:rFonts w:ascii="Verdana" w:hAnsi="Verdana"/>
          <w:color w:val="000000"/>
          <w:sz w:val="20"/>
        </w:rPr>
        <w:t xml:space="preserve"> “</w:t>
      </w:r>
      <w:r w:rsidR="004702C8" w:rsidRPr="0008028F">
        <w:rPr>
          <w:rFonts w:ascii="Verdana" w:hAnsi="Verdana"/>
          <w:color w:val="000000"/>
          <w:sz w:val="20"/>
        </w:rPr>
        <w:t>I</w:t>
      </w:r>
      <w:r>
        <w:rPr>
          <w:rFonts w:ascii="Verdana" w:hAnsi="Verdana"/>
          <w:color w:val="000000"/>
          <w:sz w:val="20"/>
        </w:rPr>
        <w:t xml:space="preserve">’ve </w:t>
      </w:r>
      <w:r w:rsidR="004702C8" w:rsidRPr="0008028F">
        <w:rPr>
          <w:rFonts w:ascii="Verdana" w:hAnsi="Verdana"/>
          <w:color w:val="000000"/>
          <w:sz w:val="20"/>
        </w:rPr>
        <w:t>had it on my goddamn lap for the last five miles.</w:t>
      </w:r>
      <w:r>
        <w:rPr>
          <w:rFonts w:ascii="Verdana" w:hAnsi="Verdana"/>
          <w:color w:val="000000"/>
          <w:sz w:val="20"/>
        </w:rPr>
        <w:t>”</w:t>
      </w:r>
    </w:p>
    <w:p w14:paraId="6BD75D62" w14:textId="4631A2F6"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“’s</w:t>
      </w:r>
      <w:r w:rsidR="004702C8" w:rsidRPr="0008028F">
        <w:rPr>
          <w:rFonts w:ascii="Verdana" w:hAnsi="Verdana"/>
          <w:color w:val="000000"/>
          <w:sz w:val="20"/>
        </w:rPr>
        <w:t xml:space="preserve"> it loaded?</w:t>
      </w:r>
      <w:r>
        <w:rPr>
          <w:rFonts w:ascii="Verdana" w:hAnsi="Verdana"/>
          <w:color w:val="000000"/>
          <w:sz w:val="20"/>
        </w:rPr>
        <w:t>”</w:t>
      </w:r>
    </w:p>
    <w:p w14:paraId="1F5CC3EE" w14:textId="1E7230C1"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Course it</w:t>
      </w:r>
      <w:r>
        <w:rPr>
          <w:rFonts w:ascii="Verdana" w:hAnsi="Verdana"/>
          <w:color w:val="000000"/>
          <w:sz w:val="20"/>
        </w:rPr>
        <w:t>’s</w:t>
      </w:r>
      <w:r w:rsidR="004702C8" w:rsidRPr="0008028F">
        <w:rPr>
          <w:rFonts w:ascii="Verdana" w:hAnsi="Verdana"/>
          <w:color w:val="000000"/>
          <w:sz w:val="20"/>
        </w:rPr>
        <w:t xml:space="preserve"> loaded.</w:t>
      </w:r>
      <w:r>
        <w:rPr>
          <w:rFonts w:ascii="Verdana" w:hAnsi="Verdana"/>
          <w:color w:val="000000"/>
          <w:sz w:val="20"/>
        </w:rPr>
        <w:t>”</w:t>
      </w:r>
    </w:p>
    <w:p w14:paraId="441A38D0" w14:textId="77777777"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Check it.</w:t>
      </w:r>
      <w:r>
        <w:rPr>
          <w:rFonts w:ascii="Verdana" w:hAnsi="Verdana"/>
          <w:color w:val="000000"/>
          <w:sz w:val="20"/>
        </w:rPr>
        <w:t>”</w:t>
      </w:r>
    </w:p>
    <w:p w14:paraId="7CE1223F" w14:textId="44D5408D"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started to protest, then thought better of it.</w:t>
      </w:r>
      <w:r w:rsidR="0008028F">
        <w:rPr>
          <w:rFonts w:ascii="Verdana" w:hAnsi="Verdana"/>
          <w:color w:val="000000"/>
          <w:sz w:val="20"/>
        </w:rPr>
        <w:t xml:space="preserve"> “</w:t>
      </w:r>
      <w:r w:rsidRPr="0008028F">
        <w:rPr>
          <w:rFonts w:ascii="Verdana" w:hAnsi="Verdana"/>
          <w:color w:val="000000"/>
          <w:sz w:val="20"/>
        </w:rPr>
        <w:t>Put on the light,</w:t>
      </w:r>
      <w:r w:rsidR="0008028F">
        <w:rPr>
          <w:rFonts w:ascii="Verdana" w:hAnsi="Verdana"/>
          <w:color w:val="000000"/>
          <w:sz w:val="20"/>
        </w:rPr>
        <w:t xml:space="preserve">” </w:t>
      </w:r>
      <w:r w:rsidRPr="0008028F">
        <w:rPr>
          <w:rFonts w:ascii="Verdana" w:hAnsi="Verdana"/>
          <w:color w:val="000000"/>
          <w:sz w:val="20"/>
        </w:rPr>
        <w:t>he said.</w:t>
      </w:r>
    </w:p>
    <w:p w14:paraId="63EBCC96"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Sid reached up and switched on the overhead light; the darkness vanished, then seemed to seep back around the edges as their eyes readjusted.</w:t>
      </w:r>
    </w:p>
    <w:p w14:paraId="20B753B8" w14:textId="77777777"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broke open the gun and held it up.</w:t>
      </w:r>
      <w:r w:rsidR="0008028F">
        <w:rPr>
          <w:rFonts w:ascii="Verdana" w:hAnsi="Verdana"/>
          <w:color w:val="000000"/>
          <w:sz w:val="20"/>
        </w:rPr>
        <w:t xml:space="preserve"> “</w:t>
      </w:r>
      <w:r w:rsidRPr="0008028F">
        <w:rPr>
          <w:rFonts w:ascii="Verdana" w:hAnsi="Verdana"/>
          <w:color w:val="000000"/>
          <w:sz w:val="20"/>
        </w:rPr>
        <w:t>See? Shells in both barrels, all set to go.</w:t>
      </w:r>
      <w:r w:rsidR="0008028F">
        <w:rPr>
          <w:rFonts w:ascii="Verdana" w:hAnsi="Verdana"/>
          <w:color w:val="000000"/>
          <w:sz w:val="20"/>
        </w:rPr>
        <w:t>”</w:t>
      </w:r>
    </w:p>
    <w:p w14:paraId="01400060" w14:textId="3D026A5D"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Good.</w:t>
      </w:r>
      <w:r>
        <w:rPr>
          <w:rFonts w:ascii="Verdana" w:hAnsi="Verdana"/>
          <w:color w:val="000000"/>
          <w:sz w:val="20"/>
        </w:rPr>
        <w:t xml:space="preserve">” </w:t>
      </w:r>
      <w:r w:rsidR="004702C8" w:rsidRPr="0008028F">
        <w:rPr>
          <w:rFonts w:ascii="Verdana" w:hAnsi="Verdana"/>
          <w:color w:val="000000"/>
          <w:sz w:val="20"/>
        </w:rPr>
        <w:t>Jack slammed the breech shut, and Sid turned off the light. The darkness surged back around them.</w:t>
      </w:r>
    </w:p>
    <w:p w14:paraId="24F7675D" w14:textId="4755D872"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I need a cigarette,</w:t>
      </w:r>
      <w:r>
        <w:rPr>
          <w:rFonts w:ascii="Verdana" w:hAnsi="Verdana"/>
          <w:color w:val="000000"/>
          <w:sz w:val="20"/>
        </w:rPr>
        <w:t xml:space="preserve">” </w:t>
      </w:r>
      <w:r w:rsidR="004702C8" w:rsidRPr="0008028F">
        <w:rPr>
          <w:rFonts w:ascii="Verdana" w:hAnsi="Verdana"/>
          <w:color w:val="000000"/>
          <w:sz w:val="20"/>
        </w:rPr>
        <w:t>Sid said into the night.</w:t>
      </w:r>
    </w:p>
    <w:p w14:paraId="30C88122" w14:textId="2836D6A8"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No, you do</w:t>
      </w:r>
      <w:r>
        <w:rPr>
          <w:rFonts w:ascii="Verdana" w:hAnsi="Verdana"/>
          <w:color w:val="000000"/>
          <w:sz w:val="20"/>
        </w:rPr>
        <w:t>n’t</w:t>
      </w:r>
      <w:r w:rsidR="004702C8" w:rsidRPr="0008028F">
        <w:rPr>
          <w:rFonts w:ascii="Verdana" w:hAnsi="Verdana"/>
          <w:color w:val="000000"/>
          <w:sz w:val="20"/>
        </w:rPr>
        <w:t>. Come on, let</w:t>
      </w:r>
      <w:r>
        <w:rPr>
          <w:rFonts w:ascii="Verdana" w:hAnsi="Verdana"/>
          <w:color w:val="000000"/>
          <w:sz w:val="20"/>
        </w:rPr>
        <w:t>’s</w:t>
      </w:r>
      <w:r w:rsidR="004702C8" w:rsidRPr="0008028F">
        <w:rPr>
          <w:rFonts w:ascii="Verdana" w:hAnsi="Verdana"/>
          <w:color w:val="000000"/>
          <w:sz w:val="20"/>
        </w:rPr>
        <w:t xml:space="preserve"> get this over with,</w:t>
      </w:r>
      <w:r>
        <w:rPr>
          <w:rFonts w:ascii="Verdana" w:hAnsi="Verdana"/>
          <w:color w:val="000000"/>
          <w:sz w:val="20"/>
        </w:rPr>
        <w:t xml:space="preserve">” </w:t>
      </w:r>
      <w:r w:rsidR="004702C8" w:rsidRPr="0008028F">
        <w:rPr>
          <w:rFonts w:ascii="Verdana" w:hAnsi="Verdana"/>
          <w:color w:val="000000"/>
          <w:sz w:val="20"/>
        </w:rPr>
        <w:t>Jack replied. He opened his door and climbed out onto the gravel, the gun nestled under his arm.</w:t>
      </w:r>
    </w:p>
    <w:p w14:paraId="323398AB" w14:textId="54FA1BAD"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 driver</w:t>
      </w:r>
      <w:r w:rsidR="0008028F">
        <w:rPr>
          <w:rFonts w:ascii="Verdana" w:hAnsi="Verdana"/>
          <w:color w:val="000000"/>
          <w:sz w:val="20"/>
        </w:rPr>
        <w:t>’s</w:t>
      </w:r>
      <w:r w:rsidRPr="0008028F">
        <w:rPr>
          <w:rFonts w:ascii="Verdana" w:hAnsi="Verdana"/>
          <w:color w:val="000000"/>
          <w:sz w:val="20"/>
        </w:rPr>
        <w:t xml:space="preserve"> door opened as Jack rounded the front of the van, and Sid stepped out.</w:t>
      </w:r>
    </w:p>
    <w:p w14:paraId="0CC80EE7" w14:textId="3A786F9D"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Gimme the gun,</w:t>
      </w:r>
      <w:r>
        <w:rPr>
          <w:rFonts w:ascii="Verdana" w:hAnsi="Verdana"/>
          <w:color w:val="000000"/>
          <w:sz w:val="20"/>
        </w:rPr>
        <w:t xml:space="preserve">” </w:t>
      </w:r>
      <w:r w:rsidR="004702C8" w:rsidRPr="0008028F">
        <w:rPr>
          <w:rFonts w:ascii="Verdana" w:hAnsi="Verdana"/>
          <w:color w:val="000000"/>
          <w:sz w:val="20"/>
        </w:rPr>
        <w:t>he said.</w:t>
      </w:r>
    </w:p>
    <w:p w14:paraId="5CE07ED6" w14:textId="002D554D"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Take it,</w:t>
      </w:r>
      <w:r>
        <w:rPr>
          <w:rFonts w:ascii="Verdana" w:hAnsi="Verdana"/>
          <w:color w:val="000000"/>
          <w:sz w:val="20"/>
        </w:rPr>
        <w:t xml:space="preserve">” </w:t>
      </w:r>
      <w:r w:rsidR="004702C8" w:rsidRPr="0008028F">
        <w:rPr>
          <w:rFonts w:ascii="Verdana" w:hAnsi="Verdana"/>
          <w:color w:val="000000"/>
          <w:sz w:val="20"/>
        </w:rPr>
        <w:t>Jack said, relieved; he thrust it out in both hands. Sid accepted it, weighed it carefully, and held it ready.</w:t>
      </w:r>
    </w:p>
    <w:p w14:paraId="55A25E23" w14:textId="143E7D57"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Come on,</w:t>
      </w:r>
      <w:r>
        <w:rPr>
          <w:rFonts w:ascii="Verdana" w:hAnsi="Verdana"/>
          <w:color w:val="000000"/>
          <w:sz w:val="20"/>
        </w:rPr>
        <w:t xml:space="preserve">” </w:t>
      </w:r>
      <w:r w:rsidR="004702C8" w:rsidRPr="0008028F">
        <w:rPr>
          <w:rFonts w:ascii="Verdana" w:hAnsi="Verdana"/>
          <w:color w:val="000000"/>
          <w:sz w:val="20"/>
        </w:rPr>
        <w:t>he said.</w:t>
      </w:r>
    </w:p>
    <w:p w14:paraId="58B21B41" w14:textId="3D9EAAB9"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followed him up the crumbling concrete walk, stumbling once on the broken surface in the dark. The steps creaked under first Sid</w:t>
      </w:r>
      <w:r w:rsidR="0008028F">
        <w:rPr>
          <w:rFonts w:ascii="Verdana" w:hAnsi="Verdana"/>
          <w:color w:val="000000"/>
          <w:sz w:val="20"/>
        </w:rPr>
        <w:t>’s</w:t>
      </w:r>
      <w:r w:rsidRPr="0008028F">
        <w:rPr>
          <w:rFonts w:ascii="Verdana" w:hAnsi="Verdana"/>
          <w:color w:val="000000"/>
          <w:sz w:val="20"/>
        </w:rPr>
        <w:t xml:space="preserve"> weight, and then his.</w:t>
      </w:r>
    </w:p>
    <w:p w14:paraId="5FBBED05" w14:textId="5674C468"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Be a shame if she did</w:t>
      </w:r>
      <w:r>
        <w:rPr>
          <w:rFonts w:ascii="Verdana" w:hAnsi="Verdana"/>
          <w:color w:val="000000"/>
          <w:sz w:val="20"/>
        </w:rPr>
        <w:t>n’t</w:t>
      </w:r>
      <w:r w:rsidR="004702C8" w:rsidRPr="0008028F">
        <w:rPr>
          <w:rFonts w:ascii="Verdana" w:hAnsi="Verdana"/>
          <w:color w:val="000000"/>
          <w:sz w:val="20"/>
        </w:rPr>
        <w:t xml:space="preserve"> have anything worth stealing after all this,</w:t>
      </w:r>
      <w:r>
        <w:rPr>
          <w:rFonts w:ascii="Verdana" w:hAnsi="Verdana"/>
          <w:color w:val="000000"/>
          <w:sz w:val="20"/>
        </w:rPr>
        <w:t xml:space="preserve">” </w:t>
      </w:r>
      <w:r w:rsidR="004702C8" w:rsidRPr="0008028F">
        <w:rPr>
          <w:rFonts w:ascii="Verdana" w:hAnsi="Verdana"/>
          <w:color w:val="000000"/>
          <w:sz w:val="20"/>
        </w:rPr>
        <w:t>Jack whispered.</w:t>
      </w:r>
    </w:p>
    <w:p w14:paraId="6AA8B9B0" w14:textId="7F85BA3B"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Sid smiled.</w:t>
      </w:r>
      <w:r w:rsidR="0008028F">
        <w:rPr>
          <w:rFonts w:ascii="Verdana" w:hAnsi="Verdana"/>
          <w:color w:val="000000"/>
          <w:sz w:val="20"/>
        </w:rPr>
        <w:t xml:space="preserve"> “</w:t>
      </w:r>
      <w:r w:rsidRPr="0008028F">
        <w:rPr>
          <w:rFonts w:ascii="Verdana" w:hAnsi="Verdana"/>
          <w:color w:val="000000"/>
          <w:sz w:val="20"/>
        </w:rPr>
        <w:t>Oh, there</w:t>
      </w:r>
      <w:r w:rsidR="0008028F">
        <w:rPr>
          <w:rFonts w:ascii="Verdana" w:hAnsi="Verdana"/>
          <w:color w:val="000000"/>
          <w:sz w:val="20"/>
        </w:rPr>
        <w:t>’s</w:t>
      </w:r>
      <w:r w:rsidRPr="0008028F">
        <w:rPr>
          <w:rFonts w:ascii="Verdana" w:hAnsi="Verdana"/>
          <w:color w:val="000000"/>
          <w:sz w:val="20"/>
        </w:rPr>
        <w:t xml:space="preserve"> always</w:t>
      </w:r>
      <w:r w:rsidRPr="0008028F">
        <w:rPr>
          <w:rStyle w:val="01Text"/>
          <w:rFonts w:ascii="Verdana" w:hAnsi="Verdana"/>
          <w:color w:val="000000"/>
          <w:sz w:val="20"/>
        </w:rPr>
        <w:t xml:space="preserve"> </w:t>
      </w:r>
      <w:r w:rsidRPr="0008028F">
        <w:rPr>
          <w:rStyle w:val="00Text"/>
          <w:rFonts w:ascii="Verdana" w:hAnsi="Verdana"/>
          <w:color w:val="000000"/>
          <w:sz w:val="20"/>
        </w:rPr>
        <w:t>something</w:t>
      </w:r>
      <w:r w:rsidRPr="0008028F">
        <w:rPr>
          <w:rFonts w:ascii="Verdana" w:hAnsi="Verdana"/>
          <w:color w:val="000000"/>
          <w:sz w:val="20"/>
        </w:rPr>
        <w:t>. Worst comes to worst, we can always hock her refrigerator or something.</w:t>
      </w:r>
      <w:r w:rsidR="0008028F">
        <w:rPr>
          <w:rFonts w:ascii="Verdana" w:hAnsi="Verdana"/>
          <w:color w:val="000000"/>
          <w:sz w:val="20"/>
        </w:rPr>
        <w:t>”</w:t>
      </w:r>
    </w:p>
    <w:p w14:paraId="342990F7" w14:textId="513DF94D"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 porch was narrow; Jack could</w:t>
      </w:r>
      <w:r w:rsidR="0008028F">
        <w:rPr>
          <w:rFonts w:ascii="Verdana" w:hAnsi="Verdana"/>
          <w:color w:val="000000"/>
          <w:sz w:val="20"/>
        </w:rPr>
        <w:t>n’t</w:t>
      </w:r>
      <w:r w:rsidRPr="0008028F">
        <w:rPr>
          <w:rFonts w:ascii="Verdana" w:hAnsi="Verdana"/>
          <w:color w:val="000000"/>
          <w:sz w:val="20"/>
        </w:rPr>
        <w:t xml:space="preserve"> stand comfortably behind his partner unless he stayed on the steps, so they stood side by side, Jack glancing nervously back at the van perched up by the roadside, while Sid pressed the doorbell button.</w:t>
      </w:r>
    </w:p>
    <w:p w14:paraId="2541482D" w14:textId="65B87865"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lastRenderedPageBreak/>
        <w:t>They did</w:t>
      </w:r>
      <w:r w:rsidR="0008028F">
        <w:rPr>
          <w:rFonts w:ascii="Verdana" w:hAnsi="Verdana"/>
          <w:color w:val="000000"/>
          <w:sz w:val="20"/>
        </w:rPr>
        <w:t>n’t</w:t>
      </w:r>
      <w:r w:rsidRPr="0008028F">
        <w:rPr>
          <w:rFonts w:ascii="Verdana" w:hAnsi="Verdana"/>
          <w:color w:val="000000"/>
          <w:sz w:val="20"/>
        </w:rPr>
        <w:t xml:space="preserve"> hear it ring; all they heard was the sound of insects chirping in the tall grass. A few seconds passed, and Jack said,</w:t>
      </w:r>
      <w:r w:rsidR="0008028F">
        <w:rPr>
          <w:rFonts w:ascii="Verdana" w:hAnsi="Verdana"/>
          <w:color w:val="000000"/>
          <w:sz w:val="20"/>
        </w:rPr>
        <w:t xml:space="preserve"> “</w:t>
      </w:r>
      <w:r w:rsidRPr="0008028F">
        <w:rPr>
          <w:rFonts w:ascii="Verdana" w:hAnsi="Verdana"/>
          <w:color w:val="000000"/>
          <w:sz w:val="20"/>
        </w:rPr>
        <w:t>Try it again.</w:t>
      </w:r>
      <w:r w:rsidR="0008028F">
        <w:rPr>
          <w:rFonts w:ascii="Verdana" w:hAnsi="Verdana"/>
          <w:color w:val="000000"/>
          <w:sz w:val="20"/>
        </w:rPr>
        <w:t>”</w:t>
      </w:r>
    </w:p>
    <w:p w14:paraId="75370045" w14:textId="65E88B9F"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No, I think I hear footsteps,</w:t>
      </w:r>
      <w:r>
        <w:rPr>
          <w:rFonts w:ascii="Verdana" w:hAnsi="Verdana"/>
          <w:color w:val="000000"/>
          <w:sz w:val="20"/>
        </w:rPr>
        <w:t xml:space="preserve">” </w:t>
      </w:r>
      <w:r w:rsidR="004702C8" w:rsidRPr="0008028F">
        <w:rPr>
          <w:rFonts w:ascii="Verdana" w:hAnsi="Verdana"/>
          <w:color w:val="000000"/>
          <w:sz w:val="20"/>
        </w:rPr>
        <w:t>Sid said.</w:t>
      </w:r>
    </w:p>
    <w:p w14:paraId="5A1259E4"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had not heard any footsteps. He started to say so, but before he could get out the first word the porch light came on. The night was pressed back down the steps and over the railing, and Jack could see that the paint on the old narrow clapboards beside the door had faded and begun to peel.</w:t>
      </w:r>
    </w:p>
    <w:p w14:paraId="0D0F5F5D" w14:textId="3B119593"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There was no screen or storm door; when the door opened and the woman leaned out, there was nothing to block Sid</w:t>
      </w:r>
      <w:r w:rsidR="0008028F">
        <w:rPr>
          <w:rFonts w:ascii="Verdana" w:hAnsi="Verdana"/>
          <w:color w:val="000000"/>
          <w:sz w:val="20"/>
        </w:rPr>
        <w:t>’s</w:t>
      </w:r>
      <w:r w:rsidRPr="0008028F">
        <w:rPr>
          <w:rFonts w:ascii="Verdana" w:hAnsi="Verdana"/>
          <w:color w:val="000000"/>
          <w:sz w:val="20"/>
        </w:rPr>
        <w:t xml:space="preserve"> actions. He thrust the shotgun under the woman</w:t>
      </w:r>
      <w:r w:rsidR="0008028F">
        <w:rPr>
          <w:rFonts w:ascii="Verdana" w:hAnsi="Verdana"/>
          <w:color w:val="000000"/>
          <w:sz w:val="20"/>
        </w:rPr>
        <w:t>’s</w:t>
      </w:r>
      <w:r w:rsidRPr="0008028F">
        <w:rPr>
          <w:rFonts w:ascii="Verdana" w:hAnsi="Verdana"/>
          <w:color w:val="000000"/>
          <w:sz w:val="20"/>
        </w:rPr>
        <w:t xml:space="preserve"> chin and pulled the trigger.</w:t>
      </w:r>
    </w:p>
    <w:p w14:paraId="21CA3CF7" w14:textId="4FCADC16"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That instant seemed to freeze as Jack watched. He saw very clearly every detail of the woman</w:t>
      </w:r>
      <w:r w:rsidR="0008028F">
        <w:rPr>
          <w:rFonts w:ascii="Verdana" w:hAnsi="Verdana"/>
          <w:color w:val="000000"/>
          <w:sz w:val="20"/>
        </w:rPr>
        <w:t>’s</w:t>
      </w:r>
      <w:r w:rsidRPr="0008028F">
        <w:rPr>
          <w:rFonts w:ascii="Verdana" w:hAnsi="Verdana"/>
          <w:color w:val="000000"/>
          <w:sz w:val="20"/>
        </w:rPr>
        <w:t xml:space="preserve"> face. She had a long nose and faded red hair, and was younger than he had expected. Her expression was vaguely worried, and Jack thought she had been starting to speak. Her eyes were shaded by the doorframe and he could</w:t>
      </w:r>
      <w:r w:rsidR="0008028F">
        <w:rPr>
          <w:rFonts w:ascii="Verdana" w:hAnsi="Verdana"/>
          <w:color w:val="000000"/>
          <w:sz w:val="20"/>
        </w:rPr>
        <w:t>n’t</w:t>
      </w:r>
      <w:r w:rsidRPr="0008028F">
        <w:rPr>
          <w:rFonts w:ascii="Verdana" w:hAnsi="Verdana"/>
          <w:color w:val="000000"/>
          <w:sz w:val="20"/>
        </w:rPr>
        <w:t xml:space="preserve"> make out their color; the hallway behind her was unlit. Her lips were pale – no lipstick, Jack thought. Why should she be wearing any? She had</w:t>
      </w:r>
      <w:r w:rsidR="0008028F">
        <w:rPr>
          <w:rFonts w:ascii="Verdana" w:hAnsi="Verdana"/>
          <w:color w:val="000000"/>
          <w:sz w:val="20"/>
        </w:rPr>
        <w:t>n’t</w:t>
      </w:r>
      <w:r w:rsidRPr="0008028F">
        <w:rPr>
          <w:rFonts w:ascii="Verdana" w:hAnsi="Verdana"/>
          <w:color w:val="000000"/>
          <w:sz w:val="20"/>
        </w:rPr>
        <w:t xml:space="preserve"> expected company.</w:t>
      </w:r>
    </w:p>
    <w:p w14:paraId="6691A2D3"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She looked like she might have been a nice person, Jack thought; a bit old for him, though, in her late thirties at least, but younger than he had expected. He had been thinking of her as a little old widow, living alone out here, and had been worried, he realized, that she might look like his mother.</w:t>
      </w:r>
    </w:p>
    <w:p w14:paraId="7C206359" w14:textId="65FB55E0"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She did</w:t>
      </w:r>
      <w:r w:rsidR="0008028F">
        <w:rPr>
          <w:rFonts w:ascii="Verdana" w:hAnsi="Verdana"/>
          <w:color w:val="000000"/>
          <w:sz w:val="20"/>
        </w:rPr>
        <w:t>n’t</w:t>
      </w:r>
      <w:r w:rsidRPr="0008028F">
        <w:rPr>
          <w:rFonts w:ascii="Verdana" w:hAnsi="Verdana"/>
          <w:color w:val="000000"/>
          <w:sz w:val="20"/>
        </w:rPr>
        <w:t>.</w:t>
      </w:r>
    </w:p>
    <w:p w14:paraId="0190405A"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 roar of the gun drowned out the crickets and everything else, and the flash was blinding. Jack blinked, twice.</w:t>
      </w:r>
    </w:p>
    <w:p w14:paraId="277E3D99" w14:textId="6B3DDC64"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 woman</w:t>
      </w:r>
      <w:r w:rsidR="0008028F">
        <w:rPr>
          <w:rFonts w:ascii="Verdana" w:hAnsi="Verdana"/>
          <w:color w:val="000000"/>
          <w:sz w:val="20"/>
        </w:rPr>
        <w:t>’s</w:t>
      </w:r>
      <w:r w:rsidRPr="0008028F">
        <w:rPr>
          <w:rFonts w:ascii="Verdana" w:hAnsi="Verdana"/>
          <w:color w:val="000000"/>
          <w:sz w:val="20"/>
        </w:rPr>
        <w:t xml:space="preserve"> face was gone, fallen out of his line of sight; he heard the thump of her body hitting first the wall, and then the floor, as she tumbled backward into the dark. He smelled gunsmoke.</w:t>
      </w:r>
    </w:p>
    <w:p w14:paraId="4F30A58E" w14:textId="1ABDA8AE"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So much for Carol goddamn Mudgett,</w:t>
      </w:r>
      <w:r>
        <w:rPr>
          <w:rFonts w:ascii="Verdana" w:hAnsi="Verdana"/>
          <w:color w:val="000000"/>
          <w:sz w:val="20"/>
        </w:rPr>
        <w:t xml:space="preserve">” </w:t>
      </w:r>
      <w:r w:rsidR="004702C8" w:rsidRPr="0008028F">
        <w:rPr>
          <w:rFonts w:ascii="Verdana" w:hAnsi="Verdana"/>
          <w:color w:val="000000"/>
          <w:sz w:val="20"/>
        </w:rPr>
        <w:t>Sid said.</w:t>
      </w:r>
      <w:r>
        <w:rPr>
          <w:rFonts w:ascii="Verdana" w:hAnsi="Verdana"/>
          <w:color w:val="000000"/>
          <w:sz w:val="20"/>
        </w:rPr>
        <w:t xml:space="preserve"> “</w:t>
      </w:r>
      <w:r w:rsidR="004702C8" w:rsidRPr="0008028F">
        <w:rPr>
          <w:rFonts w:ascii="Verdana" w:hAnsi="Verdana"/>
          <w:color w:val="000000"/>
          <w:sz w:val="20"/>
        </w:rPr>
        <w:t>I think the damn recoil just about broke my wrist.</w:t>
      </w:r>
      <w:r>
        <w:rPr>
          <w:rFonts w:ascii="Verdana" w:hAnsi="Verdana"/>
          <w:color w:val="000000"/>
          <w:sz w:val="20"/>
        </w:rPr>
        <w:t xml:space="preserve">” </w:t>
      </w:r>
      <w:r w:rsidR="004702C8" w:rsidRPr="0008028F">
        <w:rPr>
          <w:rFonts w:ascii="Verdana" w:hAnsi="Verdana"/>
          <w:color w:val="000000"/>
          <w:sz w:val="20"/>
        </w:rPr>
        <w:t>He kicked the door wide open and stepped over the corpse</w:t>
      </w:r>
      <w:r>
        <w:rPr>
          <w:rFonts w:ascii="Verdana" w:hAnsi="Verdana"/>
          <w:color w:val="000000"/>
          <w:sz w:val="20"/>
        </w:rPr>
        <w:t>’s</w:t>
      </w:r>
      <w:r w:rsidR="004702C8" w:rsidRPr="0008028F">
        <w:rPr>
          <w:rFonts w:ascii="Verdana" w:hAnsi="Verdana"/>
          <w:color w:val="000000"/>
          <w:sz w:val="20"/>
        </w:rPr>
        <w:t xml:space="preserve"> legs into the hallway.</w:t>
      </w:r>
      <w:r>
        <w:rPr>
          <w:rFonts w:ascii="Verdana" w:hAnsi="Verdana"/>
          <w:color w:val="000000"/>
          <w:sz w:val="20"/>
        </w:rPr>
        <w:t xml:space="preserve"> “</w:t>
      </w:r>
      <w:r w:rsidR="004702C8" w:rsidRPr="0008028F">
        <w:rPr>
          <w:rFonts w:ascii="Verdana" w:hAnsi="Verdana"/>
          <w:color w:val="000000"/>
          <w:sz w:val="20"/>
        </w:rPr>
        <w:t>Come on,</w:t>
      </w:r>
      <w:r>
        <w:rPr>
          <w:rFonts w:ascii="Verdana" w:hAnsi="Verdana"/>
          <w:color w:val="000000"/>
          <w:sz w:val="20"/>
        </w:rPr>
        <w:t xml:space="preserve">” </w:t>
      </w:r>
      <w:r w:rsidR="004702C8" w:rsidRPr="0008028F">
        <w:rPr>
          <w:rFonts w:ascii="Verdana" w:hAnsi="Verdana"/>
          <w:color w:val="000000"/>
          <w:sz w:val="20"/>
        </w:rPr>
        <w:t>he called.</w:t>
      </w:r>
    </w:p>
    <w:p w14:paraId="184C18FC" w14:textId="157828C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did</w:t>
      </w:r>
      <w:r w:rsidR="0008028F">
        <w:rPr>
          <w:rFonts w:ascii="Verdana" w:hAnsi="Verdana"/>
          <w:color w:val="000000"/>
          <w:sz w:val="20"/>
        </w:rPr>
        <w:t>n’t</w:t>
      </w:r>
      <w:r w:rsidRPr="0008028F">
        <w:rPr>
          <w:rFonts w:ascii="Verdana" w:hAnsi="Verdana"/>
          <w:color w:val="000000"/>
          <w:sz w:val="20"/>
        </w:rPr>
        <w:t xml:space="preserve"> move; he stared at the legs. They stretched across the doorway, full in the light of the bare bulb hanging from the porch roof. They were bare to just above the knee; the woman had been wearing an old blue dress, shapeless and baggy, and the skirt had bunched up as she fell.</w:t>
      </w:r>
    </w:p>
    <w:p w14:paraId="3A6735FE" w14:textId="2A8483FD"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They were still a woman</w:t>
      </w:r>
      <w:r w:rsidR="0008028F">
        <w:rPr>
          <w:rFonts w:ascii="Verdana" w:hAnsi="Verdana"/>
          <w:color w:val="000000"/>
          <w:sz w:val="20"/>
        </w:rPr>
        <w:t>’s</w:t>
      </w:r>
      <w:r w:rsidRPr="0008028F">
        <w:rPr>
          <w:rFonts w:ascii="Verdana" w:hAnsi="Verdana"/>
          <w:color w:val="000000"/>
          <w:sz w:val="20"/>
        </w:rPr>
        <w:t xml:space="preserve"> legs, just as they had been. They looked as if their owner might awaken at any moment and reach down to tug her skirt back into place. The blue dress was visible up to the waist; the woman</w:t>
      </w:r>
      <w:r w:rsidR="0008028F">
        <w:rPr>
          <w:rFonts w:ascii="Verdana" w:hAnsi="Verdana"/>
          <w:color w:val="000000"/>
          <w:sz w:val="20"/>
        </w:rPr>
        <w:t>’s</w:t>
      </w:r>
      <w:r w:rsidRPr="0008028F">
        <w:rPr>
          <w:rFonts w:ascii="Verdana" w:hAnsi="Verdana"/>
          <w:color w:val="000000"/>
          <w:sz w:val="20"/>
        </w:rPr>
        <w:t xml:space="preserve"> upper body lay back in the shadow behind the doorframe.</w:t>
      </w:r>
    </w:p>
    <w:p w14:paraId="1D699CDE" w14:textId="77777777"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Then Sid found a wall switch, and light poured into the hallway from an adjoining room.</w:t>
      </w:r>
    </w:p>
    <w:p w14:paraId="219E5E6B" w14:textId="0C1ADF70"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Oh, my God,</w:t>
      </w:r>
      <w:r>
        <w:rPr>
          <w:rFonts w:ascii="Verdana" w:hAnsi="Verdana"/>
          <w:color w:val="000000"/>
          <w:sz w:val="20"/>
        </w:rPr>
        <w:t xml:space="preserve">” </w:t>
      </w:r>
      <w:r w:rsidR="004702C8" w:rsidRPr="0008028F">
        <w:rPr>
          <w:rFonts w:ascii="Verdana" w:hAnsi="Verdana"/>
          <w:color w:val="000000"/>
          <w:sz w:val="20"/>
        </w:rPr>
        <w:t>Jack said.</w:t>
      </w:r>
    </w:p>
    <w:p w14:paraId="331FE4E7" w14:textId="7754602E"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Blood had sprayed in a broad, wet stripe down the dirty wallpaper, from eye level down to the floor, and bits of hair, bone, and tissue clung to it. At the baseboard lay the woman</w:t>
      </w:r>
      <w:r w:rsidR="0008028F">
        <w:rPr>
          <w:rFonts w:ascii="Verdana" w:hAnsi="Verdana"/>
          <w:color w:val="000000"/>
          <w:sz w:val="20"/>
        </w:rPr>
        <w:t>’s</w:t>
      </w:r>
      <w:r w:rsidRPr="0008028F">
        <w:rPr>
          <w:rFonts w:ascii="Verdana" w:hAnsi="Verdana"/>
          <w:color w:val="000000"/>
          <w:sz w:val="20"/>
        </w:rPr>
        <w:t xml:space="preserve"> body; her head had rolled forward onto her breast at an angle that would have been utterly impossible had it still been fully attached. Her neck consisted of two blood-drenched strands of ragged flesh; the shotgun had drilled a two-inch hole through the front of her throat and ripped the back of her neck and the base of her skull completely apart. Blood was pooled on the hardwood floor, dripping from where her neck should have been. One pale hand was flung out, the other folded across her breasts, where her almost-severed head stared blindly at the splayed fingers.</w:t>
      </w:r>
    </w:p>
    <w:p w14:paraId="62B7928B" w14:textId="0E911890"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Oh, my God,</w:t>
      </w:r>
      <w:r>
        <w:rPr>
          <w:rFonts w:ascii="Verdana" w:hAnsi="Verdana"/>
          <w:color w:val="000000"/>
          <w:sz w:val="20"/>
        </w:rPr>
        <w:t xml:space="preserve">” </w:t>
      </w:r>
      <w:r w:rsidR="004702C8" w:rsidRPr="0008028F">
        <w:rPr>
          <w:rFonts w:ascii="Verdana" w:hAnsi="Verdana"/>
          <w:color w:val="000000"/>
          <w:sz w:val="20"/>
        </w:rPr>
        <w:t>Jack said again.</w:t>
      </w:r>
    </w:p>
    <w:p w14:paraId="3F349328" w14:textId="00C5DDBE"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What</w:t>
      </w:r>
      <w:r>
        <w:rPr>
          <w:rFonts w:ascii="Verdana" w:hAnsi="Verdana"/>
          <w:color w:val="000000"/>
          <w:sz w:val="20"/>
        </w:rPr>
        <w:t>’s</w:t>
      </w:r>
      <w:r w:rsidR="004702C8" w:rsidRPr="0008028F">
        <w:rPr>
          <w:rFonts w:ascii="Verdana" w:hAnsi="Verdana"/>
          <w:color w:val="000000"/>
          <w:sz w:val="20"/>
        </w:rPr>
        <w:t xml:space="preserve"> wrong with you?</w:t>
      </w:r>
      <w:r>
        <w:rPr>
          <w:rFonts w:ascii="Verdana" w:hAnsi="Verdana"/>
          <w:color w:val="000000"/>
          <w:sz w:val="20"/>
        </w:rPr>
        <w:t xml:space="preserve">” </w:t>
      </w:r>
      <w:r w:rsidR="004702C8" w:rsidRPr="0008028F">
        <w:rPr>
          <w:rFonts w:ascii="Verdana" w:hAnsi="Verdana"/>
          <w:color w:val="000000"/>
          <w:sz w:val="20"/>
        </w:rPr>
        <w:t>Sid asked from the other room; he came to the door and peered back.</w:t>
      </w:r>
    </w:p>
    <w:p w14:paraId="22C34E33" w14:textId="673EF079"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Jeez, she does look bad, does</w:t>
      </w:r>
      <w:r>
        <w:rPr>
          <w:rFonts w:ascii="Verdana" w:hAnsi="Verdana"/>
          <w:color w:val="000000"/>
          <w:sz w:val="20"/>
        </w:rPr>
        <w:t>n’t</w:t>
      </w:r>
      <w:r w:rsidR="004702C8" w:rsidRPr="0008028F">
        <w:rPr>
          <w:rFonts w:ascii="Verdana" w:hAnsi="Verdana"/>
          <w:color w:val="000000"/>
          <w:sz w:val="20"/>
        </w:rPr>
        <w:t xml:space="preserve"> she? I did</w:t>
      </w:r>
      <w:r>
        <w:rPr>
          <w:rFonts w:ascii="Verdana" w:hAnsi="Verdana"/>
          <w:color w:val="000000"/>
          <w:sz w:val="20"/>
        </w:rPr>
        <w:t>n’t</w:t>
      </w:r>
      <w:r w:rsidR="004702C8" w:rsidRPr="0008028F">
        <w:rPr>
          <w:rFonts w:ascii="Verdana" w:hAnsi="Verdana"/>
          <w:color w:val="000000"/>
          <w:sz w:val="20"/>
        </w:rPr>
        <w:t xml:space="preserve"> get a good look at her before,</w:t>
      </w:r>
      <w:r>
        <w:rPr>
          <w:rFonts w:ascii="Verdana" w:hAnsi="Verdana"/>
          <w:color w:val="000000"/>
          <w:sz w:val="20"/>
        </w:rPr>
        <w:t xml:space="preserve">” </w:t>
      </w:r>
      <w:r w:rsidR="004702C8" w:rsidRPr="0008028F">
        <w:rPr>
          <w:rFonts w:ascii="Verdana" w:hAnsi="Verdana"/>
          <w:color w:val="000000"/>
          <w:sz w:val="20"/>
        </w:rPr>
        <w:t>he said.</w:t>
      </w:r>
    </w:p>
    <w:p w14:paraId="65272E0B" w14:textId="2911E2B6"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did</w:t>
      </w:r>
      <w:r w:rsidR="0008028F">
        <w:rPr>
          <w:rFonts w:ascii="Verdana" w:hAnsi="Verdana"/>
          <w:color w:val="000000"/>
          <w:sz w:val="20"/>
        </w:rPr>
        <w:t>n’t</w:t>
      </w:r>
      <w:r w:rsidRPr="0008028F">
        <w:rPr>
          <w:rFonts w:ascii="Verdana" w:hAnsi="Verdana"/>
          <w:color w:val="000000"/>
          <w:sz w:val="20"/>
        </w:rPr>
        <w:t xml:space="preserve"> answer, and Sid cast him a worried look.</w:t>
      </w:r>
    </w:p>
    <w:p w14:paraId="020C7B8E" w14:textId="64890DA4"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Hey, c</w:t>
      </w:r>
      <w:r>
        <w:rPr>
          <w:rFonts w:ascii="Verdana" w:hAnsi="Verdana"/>
          <w:color w:val="000000"/>
          <w:sz w:val="20"/>
        </w:rPr>
        <w:t>’</w:t>
      </w:r>
      <w:r w:rsidR="004702C8" w:rsidRPr="0008028F">
        <w:rPr>
          <w:rFonts w:ascii="Verdana" w:hAnsi="Verdana"/>
          <w:color w:val="000000"/>
          <w:sz w:val="20"/>
        </w:rPr>
        <w:t>mon, do</w:t>
      </w:r>
      <w:r>
        <w:rPr>
          <w:rFonts w:ascii="Verdana" w:hAnsi="Verdana"/>
          <w:color w:val="000000"/>
          <w:sz w:val="20"/>
        </w:rPr>
        <w:t>n’t</w:t>
      </w:r>
      <w:r w:rsidR="004702C8" w:rsidRPr="0008028F">
        <w:rPr>
          <w:rFonts w:ascii="Verdana" w:hAnsi="Verdana"/>
          <w:color w:val="000000"/>
          <w:sz w:val="20"/>
        </w:rPr>
        <w:t xml:space="preserve"> stand there staring; you</w:t>
      </w:r>
      <w:r>
        <w:rPr>
          <w:rFonts w:ascii="Verdana" w:hAnsi="Verdana"/>
          <w:color w:val="000000"/>
          <w:sz w:val="20"/>
        </w:rPr>
        <w:t>’ll</w:t>
      </w:r>
      <w:r w:rsidR="004702C8" w:rsidRPr="0008028F">
        <w:rPr>
          <w:rFonts w:ascii="Verdana" w:hAnsi="Verdana"/>
          <w:color w:val="000000"/>
          <w:sz w:val="20"/>
        </w:rPr>
        <w:t xml:space="preserve"> be sick. Get in here and give me a hand.</w:t>
      </w:r>
      <w:r>
        <w:rPr>
          <w:rFonts w:ascii="Verdana" w:hAnsi="Verdana"/>
          <w:color w:val="000000"/>
          <w:sz w:val="20"/>
        </w:rPr>
        <w:t>”</w:t>
      </w:r>
    </w:p>
    <w:p w14:paraId="6FCE81D5" w14:textId="547AB206"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looked up and tried to swallow.</w:t>
      </w:r>
    </w:p>
    <w:p w14:paraId="5E4F2749" w14:textId="5C1F6E9B"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C</w:t>
      </w:r>
      <w:r>
        <w:rPr>
          <w:rFonts w:ascii="Verdana" w:hAnsi="Verdana"/>
          <w:color w:val="000000"/>
          <w:sz w:val="20"/>
        </w:rPr>
        <w:t>’</w:t>
      </w:r>
      <w:r w:rsidR="004702C8" w:rsidRPr="0008028F">
        <w:rPr>
          <w:rFonts w:ascii="Verdana" w:hAnsi="Verdana"/>
          <w:color w:val="000000"/>
          <w:sz w:val="20"/>
        </w:rPr>
        <w:t>mon, you knew we were going to kill her,</w:t>
      </w:r>
      <w:r>
        <w:rPr>
          <w:rFonts w:ascii="Verdana" w:hAnsi="Verdana"/>
          <w:color w:val="000000"/>
          <w:sz w:val="20"/>
        </w:rPr>
        <w:t xml:space="preserve">” </w:t>
      </w:r>
      <w:r w:rsidR="004702C8" w:rsidRPr="0008028F">
        <w:rPr>
          <w:rFonts w:ascii="Verdana" w:hAnsi="Verdana"/>
          <w:color w:val="000000"/>
          <w:sz w:val="20"/>
        </w:rPr>
        <w:t>Sid said.</w:t>
      </w:r>
    </w:p>
    <w:p w14:paraId="1AF14638" w14:textId="6C45AE45"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Yeah, but... I mean, my</w:t>
      </w:r>
      <w:r w:rsidR="004702C8" w:rsidRPr="0008028F">
        <w:rPr>
          <w:rStyle w:val="01Text"/>
          <w:rFonts w:ascii="Verdana" w:hAnsi="Verdana"/>
          <w:color w:val="000000"/>
          <w:sz w:val="20"/>
        </w:rPr>
        <w:t xml:space="preserve"> </w:t>
      </w:r>
      <w:r w:rsidR="004702C8" w:rsidRPr="0008028F">
        <w:rPr>
          <w:rStyle w:val="00Text"/>
          <w:rFonts w:ascii="Verdana" w:hAnsi="Verdana"/>
          <w:color w:val="000000"/>
          <w:sz w:val="20"/>
        </w:rPr>
        <w:t>God</w:t>
      </w:r>
      <w:r w:rsidR="004702C8" w:rsidRPr="0008028F">
        <w:rPr>
          <w:rFonts w:ascii="Verdana" w:hAnsi="Verdana"/>
          <w:color w:val="000000"/>
          <w:sz w:val="20"/>
        </w:rPr>
        <w:t>, Sid! What</w:t>
      </w:r>
      <w:r>
        <w:rPr>
          <w:rFonts w:ascii="Verdana" w:hAnsi="Verdana"/>
          <w:color w:val="000000"/>
          <w:sz w:val="20"/>
        </w:rPr>
        <w:t>’d</w:t>
      </w:r>
      <w:r w:rsidR="004702C8" w:rsidRPr="0008028F">
        <w:rPr>
          <w:rFonts w:ascii="Verdana" w:hAnsi="Verdana"/>
          <w:color w:val="000000"/>
          <w:sz w:val="20"/>
        </w:rPr>
        <w:t xml:space="preserve"> you</w:t>
      </w:r>
      <w:r w:rsidR="004702C8" w:rsidRPr="0008028F">
        <w:rPr>
          <w:rStyle w:val="01Text"/>
          <w:rFonts w:ascii="Verdana" w:hAnsi="Verdana"/>
          <w:color w:val="000000"/>
          <w:sz w:val="20"/>
        </w:rPr>
        <w:t xml:space="preserve"> </w:t>
      </w:r>
      <w:r w:rsidR="004702C8" w:rsidRPr="0008028F">
        <w:rPr>
          <w:rStyle w:val="00Text"/>
          <w:rFonts w:ascii="Verdana" w:hAnsi="Verdana"/>
          <w:color w:val="000000"/>
          <w:sz w:val="20"/>
        </w:rPr>
        <w:t>do</w:t>
      </w:r>
      <w:r w:rsidR="004702C8" w:rsidRPr="0008028F">
        <w:rPr>
          <w:rFonts w:ascii="Verdana" w:hAnsi="Verdana"/>
          <w:color w:val="000000"/>
          <w:sz w:val="20"/>
        </w:rPr>
        <w:t>?</w:t>
      </w:r>
      <w:r>
        <w:rPr>
          <w:rFonts w:ascii="Verdana" w:hAnsi="Verdana"/>
          <w:color w:val="000000"/>
          <w:sz w:val="20"/>
        </w:rPr>
        <w:t>”</w:t>
      </w:r>
    </w:p>
    <w:p w14:paraId="18B6346D" w14:textId="77777777"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4702C8" w:rsidRPr="0008028F">
        <w:rPr>
          <w:rFonts w:ascii="Verdana" w:hAnsi="Verdana"/>
          <w:color w:val="000000"/>
          <w:sz w:val="20"/>
        </w:rPr>
        <w:t>I shot her, dummy. One barrel, like we said, in case we run into trouble.</w:t>
      </w:r>
      <w:r>
        <w:rPr>
          <w:rFonts w:ascii="Verdana" w:hAnsi="Verdana"/>
          <w:color w:val="000000"/>
          <w:sz w:val="20"/>
        </w:rPr>
        <w:t>”</w:t>
      </w:r>
    </w:p>
    <w:p w14:paraId="7B42451F" w14:textId="2B96D0A1"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I did</w:t>
      </w:r>
      <w:r>
        <w:rPr>
          <w:rFonts w:ascii="Verdana" w:hAnsi="Verdana"/>
          <w:color w:val="000000"/>
          <w:sz w:val="20"/>
        </w:rPr>
        <w:t>n’t</w:t>
      </w:r>
      <w:r w:rsidR="004702C8" w:rsidRPr="0008028F">
        <w:rPr>
          <w:rFonts w:ascii="Verdana" w:hAnsi="Verdana"/>
          <w:color w:val="000000"/>
          <w:sz w:val="20"/>
        </w:rPr>
        <w:t xml:space="preserve"> know it would do</w:t>
      </w:r>
      <w:r w:rsidR="004702C8" w:rsidRPr="0008028F">
        <w:rPr>
          <w:rStyle w:val="01Text"/>
          <w:rFonts w:ascii="Verdana" w:hAnsi="Verdana"/>
          <w:color w:val="000000"/>
          <w:sz w:val="20"/>
        </w:rPr>
        <w:t xml:space="preserve"> </w:t>
      </w:r>
      <w:r w:rsidR="004702C8" w:rsidRPr="0008028F">
        <w:rPr>
          <w:rStyle w:val="00Text"/>
          <w:rFonts w:ascii="Verdana" w:hAnsi="Verdana"/>
          <w:color w:val="000000"/>
          <w:sz w:val="20"/>
        </w:rPr>
        <w:t>that</w:t>
      </w:r>
      <w:r w:rsidR="004702C8" w:rsidRPr="0008028F">
        <w:rPr>
          <w:rFonts w:ascii="Verdana" w:hAnsi="Verdana"/>
          <w:color w:val="000000"/>
          <w:sz w:val="20"/>
        </w:rPr>
        <w:t>!</w:t>
      </w:r>
      <w:r>
        <w:rPr>
          <w:rFonts w:ascii="Verdana" w:hAnsi="Verdana"/>
          <w:color w:val="000000"/>
          <w:sz w:val="20"/>
        </w:rPr>
        <w:t>”</w:t>
      </w:r>
    </w:p>
    <w:p w14:paraId="3F96F29D" w14:textId="77777777"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Well, hell, neither did I, but dead is dead. What difference does it make? At least it musta been fast. Now, get in here and give me a hand, willya?</w:t>
      </w:r>
      <w:r>
        <w:rPr>
          <w:rFonts w:ascii="Verdana" w:hAnsi="Verdana"/>
          <w:color w:val="000000"/>
          <w:sz w:val="20"/>
        </w:rPr>
        <w:t>”</w:t>
      </w:r>
    </w:p>
    <w:p w14:paraId="78F57A1C" w14:textId="3862C11B"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refused to look at the corpse again. He stepped over the spread legs and hurried across the hallway into the room where Sid waited.</w:t>
      </w:r>
    </w:p>
    <w:p w14:paraId="4957AA9C" w14:textId="35F0E670"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I think we</w:t>
      </w:r>
      <w:r>
        <w:rPr>
          <w:rFonts w:ascii="Verdana" w:hAnsi="Verdana"/>
          <w:color w:val="000000"/>
          <w:sz w:val="20"/>
        </w:rPr>
        <w:t>’re</w:t>
      </w:r>
      <w:r w:rsidR="004702C8" w:rsidRPr="0008028F">
        <w:rPr>
          <w:rFonts w:ascii="Verdana" w:hAnsi="Verdana"/>
          <w:color w:val="000000"/>
          <w:sz w:val="20"/>
        </w:rPr>
        <w:t xml:space="preserve"> gonna do all right,</w:t>
      </w:r>
      <w:r>
        <w:rPr>
          <w:rFonts w:ascii="Verdana" w:hAnsi="Verdana"/>
          <w:color w:val="000000"/>
          <w:sz w:val="20"/>
        </w:rPr>
        <w:t xml:space="preserve">” </w:t>
      </w:r>
      <w:r w:rsidR="004702C8" w:rsidRPr="0008028F">
        <w:rPr>
          <w:rFonts w:ascii="Verdana" w:hAnsi="Verdana"/>
          <w:color w:val="000000"/>
          <w:sz w:val="20"/>
        </w:rPr>
        <w:t>Sid told him, smiling.</w:t>
      </w:r>
      <w:r>
        <w:rPr>
          <w:rFonts w:ascii="Verdana" w:hAnsi="Verdana"/>
          <w:color w:val="000000"/>
          <w:sz w:val="20"/>
        </w:rPr>
        <w:t xml:space="preserve"> “</w:t>
      </w:r>
      <w:r w:rsidR="004702C8" w:rsidRPr="0008028F">
        <w:rPr>
          <w:rFonts w:ascii="Verdana" w:hAnsi="Verdana"/>
          <w:color w:val="000000"/>
          <w:sz w:val="20"/>
        </w:rPr>
        <w:t>Take a look!</w:t>
      </w:r>
      <w:r>
        <w:rPr>
          <w:rFonts w:ascii="Verdana" w:hAnsi="Verdana"/>
          <w:color w:val="000000"/>
          <w:sz w:val="20"/>
        </w:rPr>
        <w:t>”</w:t>
      </w:r>
    </w:p>
    <w:p w14:paraId="2F50CA2A" w14:textId="1CE647A8"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looked. The room was a relic – a relic worth a fortune in antiques. An octagonal clock hung on one wall, ticking loudly with each swing of its gleaming brass pendulum. Dresden china was packed on the mantle like the crowd on the rail at the track, and the mantle itself was an elaborate Victorian construction of carved oak and bevelled mirrors. An honest-to-God velveteen settee stood in one corner between matching cherry end-tables, one holding a bell-jar anniversary clock, the other a huge old music box and a stack of punched copper disks for the box to play.</w:t>
      </w:r>
    </w:p>
    <w:p w14:paraId="425B7523" w14:textId="0553871C"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It might be hard to sell,</w:t>
      </w:r>
      <w:r>
        <w:rPr>
          <w:rFonts w:ascii="Verdana" w:hAnsi="Verdana"/>
          <w:color w:val="000000"/>
          <w:sz w:val="20"/>
        </w:rPr>
        <w:t xml:space="preserve">” </w:t>
      </w:r>
      <w:r w:rsidR="004702C8" w:rsidRPr="0008028F">
        <w:rPr>
          <w:rFonts w:ascii="Verdana" w:hAnsi="Verdana"/>
          <w:color w:val="000000"/>
          <w:sz w:val="20"/>
        </w:rPr>
        <w:t>he said, not really believing it.</w:t>
      </w:r>
    </w:p>
    <w:p w14:paraId="79FA3941" w14:textId="2828A51F"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The hell it will be! We drive up to New York, go to an antique dealer, tell him that our dear sainted mother passed away last month and we need to sell her things to settle her medical bills. We</w:t>
      </w:r>
      <w:r>
        <w:rPr>
          <w:rFonts w:ascii="Verdana" w:hAnsi="Verdana"/>
          <w:color w:val="000000"/>
          <w:sz w:val="20"/>
        </w:rPr>
        <w:t>’ll</w:t>
      </w:r>
      <w:r w:rsidR="004702C8" w:rsidRPr="0008028F">
        <w:rPr>
          <w:rFonts w:ascii="Verdana" w:hAnsi="Verdana"/>
          <w:color w:val="000000"/>
          <w:sz w:val="20"/>
        </w:rPr>
        <w:t xml:space="preserve"> get a thousand bucks, easy, for a vanload of this stuff!</w:t>
      </w:r>
      <w:r>
        <w:rPr>
          <w:rFonts w:ascii="Verdana" w:hAnsi="Verdana"/>
          <w:color w:val="000000"/>
          <w:sz w:val="20"/>
        </w:rPr>
        <w:t>”</w:t>
      </w:r>
    </w:p>
    <w:p w14:paraId="16580300" w14:textId="2DD828EE"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Yeah, I guess,</w:t>
      </w:r>
      <w:r>
        <w:rPr>
          <w:rFonts w:ascii="Verdana" w:hAnsi="Verdana"/>
          <w:color w:val="000000"/>
          <w:sz w:val="20"/>
        </w:rPr>
        <w:t xml:space="preserve">” </w:t>
      </w:r>
      <w:r w:rsidR="004702C8" w:rsidRPr="0008028F">
        <w:rPr>
          <w:rFonts w:ascii="Verdana" w:hAnsi="Verdana"/>
          <w:color w:val="000000"/>
          <w:sz w:val="20"/>
        </w:rPr>
        <w:t>Jack said. He could</w:t>
      </w:r>
      <w:r>
        <w:rPr>
          <w:rFonts w:ascii="Verdana" w:hAnsi="Verdana"/>
          <w:color w:val="000000"/>
          <w:sz w:val="20"/>
        </w:rPr>
        <w:t>n’t</w:t>
      </w:r>
      <w:r w:rsidR="004702C8" w:rsidRPr="0008028F">
        <w:rPr>
          <w:rFonts w:ascii="Verdana" w:hAnsi="Verdana"/>
          <w:color w:val="000000"/>
          <w:sz w:val="20"/>
        </w:rPr>
        <w:t xml:space="preserve"> work up any real enthusiasm with the image of the dead woman in the front hall still fresh in his mind.</w:t>
      </w:r>
    </w:p>
    <w:p w14:paraId="240AA1E1" w14:textId="18A45946"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We</w:t>
      </w:r>
      <w:r>
        <w:rPr>
          <w:rFonts w:ascii="Verdana" w:hAnsi="Verdana"/>
          <w:color w:val="000000"/>
          <w:sz w:val="20"/>
        </w:rPr>
        <w:t>’ll</w:t>
      </w:r>
      <w:r w:rsidR="004702C8" w:rsidRPr="0008028F">
        <w:rPr>
          <w:rFonts w:ascii="Verdana" w:hAnsi="Verdana"/>
          <w:color w:val="000000"/>
          <w:sz w:val="20"/>
        </w:rPr>
        <w:t xml:space="preserve"> need the blankets and stuff to wrap everything,</w:t>
      </w:r>
      <w:r>
        <w:rPr>
          <w:rFonts w:ascii="Verdana" w:hAnsi="Verdana"/>
          <w:color w:val="000000"/>
          <w:sz w:val="20"/>
        </w:rPr>
        <w:t xml:space="preserve">” </w:t>
      </w:r>
      <w:r w:rsidR="004702C8" w:rsidRPr="0008028F">
        <w:rPr>
          <w:rFonts w:ascii="Verdana" w:hAnsi="Verdana"/>
          <w:color w:val="000000"/>
          <w:sz w:val="20"/>
        </w:rPr>
        <w:t>Sid said.</w:t>
      </w:r>
    </w:p>
    <w:p w14:paraId="2365244B" w14:textId="7E84F0B0"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remembered the corpse lying across the threshold and said,</w:t>
      </w:r>
      <w:r w:rsidR="0008028F">
        <w:rPr>
          <w:rFonts w:ascii="Verdana" w:hAnsi="Verdana"/>
          <w:color w:val="000000"/>
          <w:sz w:val="20"/>
        </w:rPr>
        <w:t xml:space="preserve"> “</w:t>
      </w:r>
      <w:r w:rsidRPr="0008028F">
        <w:rPr>
          <w:rFonts w:ascii="Verdana" w:hAnsi="Verdana"/>
          <w:color w:val="000000"/>
          <w:sz w:val="20"/>
        </w:rPr>
        <w:t xml:space="preserve">You get </w:t>
      </w:r>
      <w:r w:rsidR="0008028F">
        <w:rPr>
          <w:rFonts w:ascii="Verdana" w:hAnsi="Verdana"/>
          <w:color w:val="000000"/>
          <w:sz w:val="20"/>
        </w:rPr>
        <w:t>’</w:t>
      </w:r>
      <w:r w:rsidRPr="0008028F">
        <w:rPr>
          <w:rFonts w:ascii="Verdana" w:hAnsi="Verdana"/>
          <w:color w:val="000000"/>
          <w:sz w:val="20"/>
        </w:rPr>
        <w:t>em; I</w:t>
      </w:r>
      <w:r w:rsidR="0008028F">
        <w:rPr>
          <w:rFonts w:ascii="Verdana" w:hAnsi="Verdana"/>
          <w:color w:val="000000"/>
          <w:sz w:val="20"/>
        </w:rPr>
        <w:t>’ll</w:t>
      </w:r>
      <w:r w:rsidRPr="0008028F">
        <w:rPr>
          <w:rFonts w:ascii="Verdana" w:hAnsi="Verdana"/>
          <w:color w:val="000000"/>
          <w:sz w:val="20"/>
        </w:rPr>
        <w:t xml:space="preserve"> look around some.</w:t>
      </w:r>
      <w:r w:rsidR="0008028F">
        <w:rPr>
          <w:rFonts w:ascii="Verdana" w:hAnsi="Verdana"/>
          <w:color w:val="000000"/>
          <w:sz w:val="20"/>
        </w:rPr>
        <w:t xml:space="preserve">” </w:t>
      </w:r>
      <w:r w:rsidRPr="0008028F">
        <w:rPr>
          <w:rFonts w:ascii="Verdana" w:hAnsi="Verdana"/>
          <w:color w:val="000000"/>
          <w:sz w:val="20"/>
        </w:rPr>
        <w:t>He headed toward a door at the back of the room, wanting to get further away from the body.</w:t>
      </w:r>
    </w:p>
    <w:p w14:paraId="25A159C8" w14:textId="3877CDA5"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Okay,</w:t>
      </w:r>
      <w:r>
        <w:rPr>
          <w:rFonts w:ascii="Verdana" w:hAnsi="Verdana"/>
          <w:color w:val="000000"/>
          <w:sz w:val="20"/>
        </w:rPr>
        <w:t xml:space="preserve">” </w:t>
      </w:r>
      <w:r w:rsidR="004702C8" w:rsidRPr="0008028F">
        <w:rPr>
          <w:rFonts w:ascii="Verdana" w:hAnsi="Verdana"/>
          <w:color w:val="000000"/>
          <w:sz w:val="20"/>
        </w:rPr>
        <w:t>Sid agreed. He turned back toward the hall, and then froze.</w:t>
      </w:r>
    </w:p>
    <w:p w14:paraId="42DA7448" w14:textId="77777777"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did not notice; he had no intention of looking in that direction.</w:t>
      </w:r>
    </w:p>
    <w:p w14:paraId="589E8967" w14:textId="77777777"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Jack,</w:t>
      </w:r>
      <w:r>
        <w:rPr>
          <w:rFonts w:ascii="Verdana" w:hAnsi="Verdana"/>
          <w:color w:val="000000"/>
          <w:sz w:val="20"/>
        </w:rPr>
        <w:t xml:space="preserve">” </w:t>
      </w:r>
      <w:r w:rsidR="004702C8" w:rsidRPr="0008028F">
        <w:rPr>
          <w:rFonts w:ascii="Verdana" w:hAnsi="Verdana"/>
          <w:color w:val="000000"/>
          <w:sz w:val="20"/>
        </w:rPr>
        <w:t>Sid called in a loud whisper,</w:t>
      </w:r>
      <w:r>
        <w:rPr>
          <w:rFonts w:ascii="Verdana" w:hAnsi="Verdana"/>
          <w:color w:val="000000"/>
          <w:sz w:val="20"/>
        </w:rPr>
        <w:t xml:space="preserve"> “</w:t>
      </w:r>
      <w:r w:rsidR="004702C8" w:rsidRPr="0008028F">
        <w:rPr>
          <w:rFonts w:ascii="Verdana" w:hAnsi="Verdana"/>
          <w:color w:val="000000"/>
          <w:sz w:val="20"/>
        </w:rPr>
        <w:t>Something moved.</w:t>
      </w:r>
      <w:r>
        <w:rPr>
          <w:rFonts w:ascii="Verdana" w:hAnsi="Verdana"/>
          <w:color w:val="000000"/>
          <w:sz w:val="20"/>
        </w:rPr>
        <w:t>”</w:t>
      </w:r>
    </w:p>
    <w:p w14:paraId="7E4D6615" w14:textId="379D6841"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What?</w:t>
      </w:r>
      <w:r>
        <w:rPr>
          <w:rFonts w:ascii="Verdana" w:hAnsi="Verdana"/>
          <w:color w:val="000000"/>
          <w:sz w:val="20"/>
        </w:rPr>
        <w:t xml:space="preserve">” </w:t>
      </w:r>
      <w:r w:rsidR="004702C8" w:rsidRPr="0008028F">
        <w:rPr>
          <w:rFonts w:ascii="Verdana" w:hAnsi="Verdana"/>
          <w:color w:val="000000"/>
          <w:sz w:val="20"/>
        </w:rPr>
        <w:t>Without thinking, Jack turned around, and saw the bloody smear on the hallway wall, framed in the rectangle of light from the parlor. He looked quickly away, before he could see anything worse.</w:t>
      </w:r>
      <w:r>
        <w:rPr>
          <w:rFonts w:ascii="Verdana" w:hAnsi="Verdana"/>
          <w:color w:val="000000"/>
          <w:sz w:val="20"/>
        </w:rPr>
        <w:t xml:space="preserve"> “</w:t>
      </w:r>
      <w:r w:rsidR="004702C8" w:rsidRPr="0008028F">
        <w:rPr>
          <w:rFonts w:ascii="Verdana" w:hAnsi="Verdana"/>
          <w:color w:val="000000"/>
          <w:sz w:val="20"/>
        </w:rPr>
        <w:t>Jesus, Sid, what</w:t>
      </w:r>
      <w:r>
        <w:rPr>
          <w:rFonts w:ascii="Verdana" w:hAnsi="Verdana"/>
          <w:color w:val="000000"/>
          <w:sz w:val="20"/>
        </w:rPr>
        <w:t>’re</w:t>
      </w:r>
      <w:r w:rsidR="004702C8" w:rsidRPr="0008028F">
        <w:rPr>
          <w:rFonts w:ascii="Verdana" w:hAnsi="Verdana"/>
          <w:color w:val="000000"/>
          <w:sz w:val="20"/>
        </w:rPr>
        <w:t xml:space="preserve"> you talking about? There</w:t>
      </w:r>
      <w:r>
        <w:rPr>
          <w:rFonts w:ascii="Verdana" w:hAnsi="Verdana"/>
          <w:color w:val="000000"/>
          <w:sz w:val="20"/>
        </w:rPr>
        <w:t>’s</w:t>
      </w:r>
      <w:r w:rsidR="004702C8" w:rsidRPr="0008028F">
        <w:rPr>
          <w:rFonts w:ascii="Verdana" w:hAnsi="Verdana"/>
          <w:color w:val="000000"/>
          <w:sz w:val="20"/>
        </w:rPr>
        <w:t xml:space="preserve"> nobody here but us and that woman, and she</w:t>
      </w:r>
      <w:r>
        <w:rPr>
          <w:rFonts w:ascii="Verdana" w:hAnsi="Verdana"/>
          <w:color w:val="000000"/>
          <w:sz w:val="20"/>
        </w:rPr>
        <w:t>’s</w:t>
      </w:r>
      <w:r w:rsidR="004702C8" w:rsidRPr="0008028F">
        <w:rPr>
          <w:rFonts w:ascii="Verdana" w:hAnsi="Verdana"/>
          <w:color w:val="000000"/>
          <w:sz w:val="20"/>
        </w:rPr>
        <w:t xml:space="preserve"> dead.</w:t>
      </w:r>
      <w:r>
        <w:rPr>
          <w:rFonts w:ascii="Verdana" w:hAnsi="Verdana"/>
          <w:color w:val="000000"/>
          <w:sz w:val="20"/>
        </w:rPr>
        <w:t>”</w:t>
      </w:r>
    </w:p>
    <w:p w14:paraId="27A004D8" w14:textId="550A117A"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I know,</w:t>
      </w:r>
      <w:r>
        <w:rPr>
          <w:rFonts w:ascii="Verdana" w:hAnsi="Verdana"/>
          <w:color w:val="000000"/>
          <w:sz w:val="20"/>
        </w:rPr>
        <w:t xml:space="preserve">” </w:t>
      </w:r>
      <w:r w:rsidR="004702C8" w:rsidRPr="0008028F">
        <w:rPr>
          <w:rFonts w:ascii="Verdana" w:hAnsi="Verdana"/>
          <w:color w:val="000000"/>
          <w:sz w:val="20"/>
        </w:rPr>
        <w:t>Sid said, still whispering,</w:t>
      </w:r>
      <w:r>
        <w:rPr>
          <w:rFonts w:ascii="Verdana" w:hAnsi="Verdana"/>
          <w:color w:val="000000"/>
          <w:sz w:val="20"/>
        </w:rPr>
        <w:t xml:space="preserve"> “</w:t>
      </w:r>
      <w:r w:rsidR="004702C8" w:rsidRPr="0008028F">
        <w:rPr>
          <w:rFonts w:ascii="Verdana" w:hAnsi="Verdana"/>
          <w:color w:val="000000"/>
          <w:sz w:val="20"/>
        </w:rPr>
        <w:t>but I swear, I saw something move out there in the hall. Honest to God, Jack.</w:t>
      </w:r>
      <w:r>
        <w:rPr>
          <w:rFonts w:ascii="Verdana" w:hAnsi="Verdana"/>
          <w:color w:val="000000"/>
          <w:sz w:val="20"/>
        </w:rPr>
        <w:t xml:space="preserve">” </w:t>
      </w:r>
      <w:r w:rsidR="004702C8" w:rsidRPr="0008028F">
        <w:rPr>
          <w:rFonts w:ascii="Verdana" w:hAnsi="Verdana"/>
          <w:color w:val="000000"/>
          <w:sz w:val="20"/>
        </w:rPr>
        <w:t>He stared into the shadows.</w:t>
      </w:r>
    </w:p>
    <w:p w14:paraId="1B083EEC" w14:textId="6141B3E7"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My God, Sid, you blew her head off! She</w:t>
      </w:r>
      <w:r>
        <w:rPr>
          <w:rFonts w:ascii="Verdana" w:hAnsi="Verdana"/>
          <w:color w:val="000000"/>
          <w:sz w:val="20"/>
        </w:rPr>
        <w:t>’s</w:t>
      </w:r>
      <w:r w:rsidR="004702C8" w:rsidRPr="0008028F">
        <w:rPr>
          <w:rFonts w:ascii="Verdana" w:hAnsi="Verdana"/>
          <w:color w:val="000000"/>
          <w:sz w:val="20"/>
        </w:rPr>
        <w:t xml:space="preserve"> dead; dead things do</w:t>
      </w:r>
      <w:r>
        <w:rPr>
          <w:rFonts w:ascii="Verdana" w:hAnsi="Verdana"/>
          <w:color w:val="000000"/>
          <w:sz w:val="20"/>
        </w:rPr>
        <w:t>n’t</w:t>
      </w:r>
      <w:r w:rsidR="004702C8" w:rsidRPr="0008028F">
        <w:rPr>
          <w:rFonts w:ascii="Verdana" w:hAnsi="Verdana"/>
          <w:color w:val="000000"/>
          <w:sz w:val="20"/>
        </w:rPr>
        <w:t xml:space="preserve"> move!</w:t>
      </w:r>
      <w:r>
        <w:rPr>
          <w:rFonts w:ascii="Verdana" w:hAnsi="Verdana"/>
          <w:color w:val="000000"/>
          <w:sz w:val="20"/>
        </w:rPr>
        <w:t xml:space="preserve">” </w:t>
      </w:r>
      <w:r w:rsidR="004702C8" w:rsidRPr="0008028F">
        <w:rPr>
          <w:rFonts w:ascii="Verdana" w:hAnsi="Verdana"/>
          <w:color w:val="000000"/>
          <w:sz w:val="20"/>
        </w:rPr>
        <w:t>Memories of stories he had heard or read as a child, of horribly-mutilated corpses pursuing bloody poetic vengeance, flooded his mind.</w:t>
      </w:r>
    </w:p>
    <w:p w14:paraId="40BA8B9C" w14:textId="2991A03B"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I did</w:t>
      </w:r>
      <w:r>
        <w:rPr>
          <w:rFonts w:ascii="Verdana" w:hAnsi="Verdana"/>
          <w:color w:val="000000"/>
          <w:sz w:val="20"/>
        </w:rPr>
        <w:t>n’t</w:t>
      </w:r>
      <w:r w:rsidR="004702C8" w:rsidRPr="0008028F">
        <w:rPr>
          <w:rFonts w:ascii="Verdana" w:hAnsi="Verdana"/>
          <w:color w:val="000000"/>
          <w:sz w:val="20"/>
        </w:rPr>
        <w:t xml:space="preserve"> say</w:t>
      </w:r>
      <w:r w:rsidR="004702C8" w:rsidRPr="0008028F">
        <w:rPr>
          <w:rStyle w:val="01Text"/>
          <w:rFonts w:ascii="Verdana" w:hAnsi="Verdana"/>
          <w:color w:val="000000"/>
          <w:sz w:val="20"/>
        </w:rPr>
        <w:t xml:space="preserve"> </w:t>
      </w:r>
      <w:r w:rsidR="004702C8" w:rsidRPr="0008028F">
        <w:rPr>
          <w:rStyle w:val="00Text"/>
          <w:rFonts w:ascii="Verdana" w:hAnsi="Verdana"/>
          <w:color w:val="000000"/>
          <w:sz w:val="20"/>
        </w:rPr>
        <w:t>she</w:t>
      </w:r>
      <w:r w:rsidR="004702C8" w:rsidRPr="0008028F">
        <w:rPr>
          <w:rStyle w:val="01Text"/>
          <w:rFonts w:ascii="Verdana" w:hAnsi="Verdana"/>
          <w:color w:val="000000"/>
          <w:sz w:val="20"/>
        </w:rPr>
        <w:t xml:space="preserve"> </w:t>
      </w:r>
      <w:r w:rsidR="004702C8" w:rsidRPr="0008028F">
        <w:rPr>
          <w:rFonts w:ascii="Verdana" w:hAnsi="Verdana"/>
          <w:color w:val="000000"/>
          <w:sz w:val="20"/>
        </w:rPr>
        <w:t>moved, I said</w:t>
      </w:r>
      <w:r w:rsidR="004702C8" w:rsidRPr="0008028F">
        <w:rPr>
          <w:rStyle w:val="01Text"/>
          <w:rFonts w:ascii="Verdana" w:hAnsi="Verdana"/>
          <w:color w:val="000000"/>
          <w:sz w:val="20"/>
        </w:rPr>
        <w:t xml:space="preserve"> </w:t>
      </w:r>
      <w:r w:rsidR="004702C8" w:rsidRPr="0008028F">
        <w:rPr>
          <w:rStyle w:val="00Text"/>
          <w:rFonts w:ascii="Verdana" w:hAnsi="Verdana"/>
          <w:color w:val="000000"/>
          <w:sz w:val="20"/>
        </w:rPr>
        <w:t>something</w:t>
      </w:r>
      <w:r w:rsidR="004702C8" w:rsidRPr="0008028F">
        <w:rPr>
          <w:rStyle w:val="01Text"/>
          <w:rFonts w:ascii="Verdana" w:hAnsi="Verdana"/>
          <w:color w:val="000000"/>
          <w:sz w:val="20"/>
        </w:rPr>
        <w:t xml:space="preserve"> </w:t>
      </w:r>
      <w:r w:rsidR="004702C8" w:rsidRPr="0008028F">
        <w:rPr>
          <w:rFonts w:ascii="Verdana" w:hAnsi="Verdana"/>
          <w:color w:val="000000"/>
          <w:sz w:val="20"/>
        </w:rPr>
        <w:t>moved. I do</w:t>
      </w:r>
      <w:r>
        <w:rPr>
          <w:rFonts w:ascii="Verdana" w:hAnsi="Verdana"/>
          <w:color w:val="000000"/>
          <w:sz w:val="20"/>
        </w:rPr>
        <w:t>n’t</w:t>
      </w:r>
      <w:r w:rsidR="004702C8" w:rsidRPr="0008028F">
        <w:rPr>
          <w:rFonts w:ascii="Verdana" w:hAnsi="Verdana"/>
          <w:color w:val="000000"/>
          <w:sz w:val="20"/>
        </w:rPr>
        <w:t xml:space="preserve"> know what it was.</w:t>
      </w:r>
      <w:r>
        <w:rPr>
          <w:rFonts w:ascii="Verdana" w:hAnsi="Verdana"/>
          <w:color w:val="000000"/>
          <w:sz w:val="20"/>
        </w:rPr>
        <w:t>”</w:t>
      </w:r>
    </w:p>
    <w:p w14:paraId="2F6D9250" w14:textId="4025C2BE"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Well, so what? Maybe she</w:t>
      </w:r>
      <w:r>
        <w:rPr>
          <w:rFonts w:ascii="Verdana" w:hAnsi="Verdana"/>
          <w:color w:val="000000"/>
          <w:sz w:val="20"/>
        </w:rPr>
        <w:t>’s</w:t>
      </w:r>
      <w:r w:rsidR="004702C8" w:rsidRPr="0008028F">
        <w:rPr>
          <w:rFonts w:ascii="Verdana" w:hAnsi="Verdana"/>
          <w:color w:val="000000"/>
          <w:sz w:val="20"/>
        </w:rPr>
        <w:t xml:space="preserve"> got rats.</w:t>
      </w:r>
      <w:r>
        <w:rPr>
          <w:rFonts w:ascii="Verdana" w:hAnsi="Verdana"/>
          <w:color w:val="000000"/>
          <w:sz w:val="20"/>
        </w:rPr>
        <w:t xml:space="preserve">” </w:t>
      </w:r>
      <w:r w:rsidR="004702C8" w:rsidRPr="0008028F">
        <w:rPr>
          <w:rFonts w:ascii="Verdana" w:hAnsi="Verdana"/>
          <w:color w:val="000000"/>
          <w:sz w:val="20"/>
        </w:rPr>
        <w:t>Jack immediately regretted that suggestion as he imagined what rats might do to the body after he and Sid left.</w:t>
      </w:r>
      <w:r>
        <w:rPr>
          <w:rFonts w:ascii="Verdana" w:hAnsi="Verdana"/>
          <w:color w:val="000000"/>
          <w:sz w:val="20"/>
        </w:rPr>
        <w:t xml:space="preserve"> “</w:t>
      </w:r>
      <w:r w:rsidR="004702C8" w:rsidRPr="0008028F">
        <w:rPr>
          <w:rFonts w:ascii="Verdana" w:hAnsi="Verdana"/>
          <w:color w:val="000000"/>
          <w:sz w:val="20"/>
        </w:rPr>
        <w:t xml:space="preserve">You got the gun; go take a look if you think you saw something. </w:t>
      </w:r>
      <w:r>
        <w:rPr>
          <w:rFonts w:ascii="Verdana" w:hAnsi="Verdana"/>
          <w:color w:val="000000"/>
          <w:sz w:val="20"/>
        </w:rPr>
        <w:t>I’m</w:t>
      </w:r>
      <w:r w:rsidR="004702C8" w:rsidRPr="0008028F">
        <w:rPr>
          <w:rFonts w:ascii="Verdana" w:hAnsi="Verdana"/>
          <w:color w:val="000000"/>
          <w:sz w:val="20"/>
        </w:rPr>
        <w:t xml:space="preserve"> gonna look at the rest of the house.</w:t>
      </w:r>
      <w:r>
        <w:rPr>
          <w:rFonts w:ascii="Verdana" w:hAnsi="Verdana"/>
          <w:color w:val="000000"/>
          <w:sz w:val="20"/>
        </w:rPr>
        <w:t xml:space="preserve">” </w:t>
      </w:r>
      <w:r w:rsidR="004702C8" w:rsidRPr="0008028F">
        <w:rPr>
          <w:rFonts w:ascii="Verdana" w:hAnsi="Verdana"/>
          <w:color w:val="000000"/>
          <w:sz w:val="20"/>
        </w:rPr>
        <w:t>He turned away again.</w:t>
      </w:r>
    </w:p>
    <w:p w14:paraId="162FBCF5" w14:textId="1993EBFE"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Sid was not visibly reassured, but he said,</w:t>
      </w:r>
      <w:r w:rsidR="0008028F">
        <w:rPr>
          <w:rFonts w:ascii="Verdana" w:hAnsi="Verdana"/>
          <w:color w:val="000000"/>
          <w:sz w:val="20"/>
        </w:rPr>
        <w:t xml:space="preserve"> “</w:t>
      </w:r>
      <w:r w:rsidRPr="0008028F">
        <w:rPr>
          <w:rFonts w:ascii="Verdana" w:hAnsi="Verdana"/>
          <w:color w:val="000000"/>
          <w:sz w:val="20"/>
        </w:rPr>
        <w:t>Yeah, you</w:t>
      </w:r>
      <w:r w:rsidR="0008028F">
        <w:rPr>
          <w:rFonts w:ascii="Verdana" w:hAnsi="Verdana"/>
          <w:color w:val="000000"/>
          <w:sz w:val="20"/>
        </w:rPr>
        <w:t>’re</w:t>
      </w:r>
      <w:r w:rsidRPr="0008028F">
        <w:rPr>
          <w:rFonts w:ascii="Verdana" w:hAnsi="Verdana"/>
          <w:color w:val="000000"/>
          <w:sz w:val="20"/>
        </w:rPr>
        <w:t xml:space="preserve"> right; I got the gun.</w:t>
      </w:r>
      <w:r w:rsidR="0008028F">
        <w:rPr>
          <w:rFonts w:ascii="Verdana" w:hAnsi="Verdana"/>
          <w:color w:val="000000"/>
          <w:sz w:val="20"/>
        </w:rPr>
        <w:t xml:space="preserve">” </w:t>
      </w:r>
      <w:r w:rsidRPr="0008028F">
        <w:rPr>
          <w:rFonts w:ascii="Verdana" w:hAnsi="Verdana"/>
          <w:color w:val="000000"/>
          <w:sz w:val="20"/>
        </w:rPr>
        <w:t>He broke it open, checked the remaining live shell, then snapped it shut.</w:t>
      </w:r>
      <w:r w:rsidR="0008028F">
        <w:rPr>
          <w:rFonts w:ascii="Verdana" w:hAnsi="Verdana"/>
          <w:color w:val="000000"/>
          <w:sz w:val="20"/>
        </w:rPr>
        <w:t xml:space="preserve"> “</w:t>
      </w:r>
      <w:r w:rsidRPr="0008028F">
        <w:rPr>
          <w:rFonts w:ascii="Verdana" w:hAnsi="Verdana"/>
          <w:color w:val="000000"/>
          <w:sz w:val="20"/>
        </w:rPr>
        <w:t>I</w:t>
      </w:r>
      <w:r w:rsidR="0008028F">
        <w:rPr>
          <w:rFonts w:ascii="Verdana" w:hAnsi="Verdana"/>
          <w:color w:val="000000"/>
          <w:sz w:val="20"/>
        </w:rPr>
        <w:t>’ll</w:t>
      </w:r>
      <w:r w:rsidRPr="0008028F">
        <w:rPr>
          <w:rFonts w:ascii="Verdana" w:hAnsi="Verdana"/>
          <w:color w:val="000000"/>
          <w:sz w:val="20"/>
        </w:rPr>
        <w:t xml:space="preserve"> go look.</w:t>
      </w:r>
      <w:r w:rsidR="0008028F">
        <w:rPr>
          <w:rFonts w:ascii="Verdana" w:hAnsi="Verdana"/>
          <w:color w:val="000000"/>
          <w:sz w:val="20"/>
        </w:rPr>
        <w:t>”</w:t>
      </w:r>
    </w:p>
    <w:p w14:paraId="32DC0ED1" w14:textId="4F8AAD86"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You do that. You just yell if you need me,</w:t>
      </w:r>
      <w:r>
        <w:rPr>
          <w:rFonts w:ascii="Verdana" w:hAnsi="Verdana"/>
          <w:color w:val="000000"/>
          <w:sz w:val="20"/>
        </w:rPr>
        <w:t xml:space="preserve">” </w:t>
      </w:r>
      <w:r w:rsidR="004702C8" w:rsidRPr="0008028F">
        <w:rPr>
          <w:rFonts w:ascii="Verdana" w:hAnsi="Verdana"/>
          <w:color w:val="000000"/>
          <w:sz w:val="20"/>
        </w:rPr>
        <w:t>Jack answered. He fumbled around the far side of the door to the next room, and finally found the light switch.</w:t>
      </w:r>
    </w:p>
    <w:p w14:paraId="3F312897"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 switch worked an old hanging lamp with a stained- glass shade; more money, Jack knew. It hung above an oval table strewn with tatted doilies, and lit a glittering collection of china and glassware in matching cabinets along the far wall. Jack went to investigate what looked like Wedgewood.</w:t>
      </w:r>
    </w:p>
    <w:p w14:paraId="5BEEF954" w14:textId="349B799C"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Sid, too, was investigating. He inched toward the hallway, his gaze fixed on the red ruin of his victim</w:t>
      </w:r>
      <w:r w:rsidR="0008028F">
        <w:rPr>
          <w:rFonts w:ascii="Verdana" w:hAnsi="Verdana"/>
          <w:color w:val="000000"/>
          <w:sz w:val="20"/>
        </w:rPr>
        <w:t>’s</w:t>
      </w:r>
      <w:r w:rsidRPr="0008028F">
        <w:rPr>
          <w:rFonts w:ascii="Verdana" w:hAnsi="Verdana"/>
          <w:color w:val="000000"/>
          <w:sz w:val="20"/>
        </w:rPr>
        <w:t xml:space="preserve"> head. He knew that she was dead. He knew that as Jack had said, dead things do</w:t>
      </w:r>
      <w:r w:rsidR="0008028F">
        <w:rPr>
          <w:rFonts w:ascii="Verdana" w:hAnsi="Verdana"/>
          <w:color w:val="000000"/>
          <w:sz w:val="20"/>
        </w:rPr>
        <w:t>n’t</w:t>
      </w:r>
      <w:r w:rsidRPr="0008028F">
        <w:rPr>
          <w:rFonts w:ascii="Verdana" w:hAnsi="Verdana"/>
          <w:color w:val="000000"/>
          <w:sz w:val="20"/>
        </w:rPr>
        <w:t xml:space="preserve"> move. Still, he was certain that he had seen something move, and what else could it have been? The hallway was almost unfurnished; a braided rug lay on the floor, a hat-rack stood at the foot of the stairs, and the corpse was sprawled by the open door, but otherwise, it was empty.</w:t>
      </w:r>
    </w:p>
    <w:p w14:paraId="79DFE880"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Still staring at the body, the gun clutched tightly in both hands, he stepped through the doorway.</w:t>
      </w:r>
    </w:p>
    <w:p w14:paraId="1DE7604D" w14:textId="3F640ADB"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 xml:space="preserve">Immediately, before he consciously felt anything, he knew he had made a mistake. He knew that he should have turned on the hall light, should have looked carefully around </w:t>
      </w:r>
      <w:r w:rsidRPr="0008028F">
        <w:rPr>
          <w:rFonts w:ascii="Verdana" w:hAnsi="Verdana"/>
          <w:color w:val="000000"/>
          <w:sz w:val="20"/>
        </w:rPr>
        <w:lastRenderedPageBreak/>
        <w:t>the corner. He had</w:t>
      </w:r>
      <w:r w:rsidR="0008028F">
        <w:rPr>
          <w:rFonts w:ascii="Verdana" w:hAnsi="Verdana"/>
          <w:color w:val="000000"/>
          <w:sz w:val="20"/>
        </w:rPr>
        <w:t>n’t</w:t>
      </w:r>
      <w:r w:rsidRPr="0008028F">
        <w:rPr>
          <w:rFonts w:ascii="Verdana" w:hAnsi="Verdana"/>
          <w:color w:val="000000"/>
          <w:sz w:val="20"/>
        </w:rPr>
        <w:t>; he had been too busy watching the corpse. That was his mistake. Dead things do</w:t>
      </w:r>
      <w:r w:rsidR="0008028F">
        <w:rPr>
          <w:rFonts w:ascii="Verdana" w:hAnsi="Verdana"/>
          <w:color w:val="000000"/>
          <w:sz w:val="20"/>
        </w:rPr>
        <w:t>n’t</w:t>
      </w:r>
      <w:r w:rsidRPr="0008028F">
        <w:rPr>
          <w:rFonts w:ascii="Verdana" w:hAnsi="Verdana"/>
          <w:color w:val="000000"/>
          <w:sz w:val="20"/>
        </w:rPr>
        <w:t xml:space="preserve"> move; that meant he had seen something alive.</w:t>
      </w:r>
    </w:p>
    <w:p w14:paraId="506339F4" w14:textId="577C2550"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That something, whatever it was, had gotten him; he felt a sudden sharp coldness exploding into his side, beneath his left arm, and sensed something warm running down inside his shirt, and then the pain hit him. He sucked in air, but could</w:t>
      </w:r>
      <w:r w:rsidR="0008028F">
        <w:rPr>
          <w:rFonts w:ascii="Verdana" w:hAnsi="Verdana"/>
          <w:color w:val="000000"/>
          <w:sz w:val="20"/>
        </w:rPr>
        <w:t>n’t</w:t>
      </w:r>
      <w:r w:rsidRPr="0008028F">
        <w:rPr>
          <w:rFonts w:ascii="Verdana" w:hAnsi="Verdana"/>
          <w:color w:val="000000"/>
          <w:sz w:val="20"/>
        </w:rPr>
        <w:t xml:space="preserve"> find the strength to scream.</w:t>
      </w:r>
    </w:p>
    <w:p w14:paraId="7B41F6E4" w14:textId="547B5913"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You killed my mother,</w:t>
      </w:r>
      <w:r>
        <w:rPr>
          <w:rFonts w:ascii="Verdana" w:hAnsi="Verdana"/>
          <w:color w:val="000000"/>
          <w:sz w:val="20"/>
        </w:rPr>
        <w:t xml:space="preserve">” </w:t>
      </w:r>
      <w:r w:rsidR="004702C8" w:rsidRPr="0008028F">
        <w:rPr>
          <w:rFonts w:ascii="Verdana" w:hAnsi="Verdana"/>
          <w:color w:val="000000"/>
          <w:sz w:val="20"/>
        </w:rPr>
        <w:t>a voice hissed. Sid looked down and saw a small hand pulling the butcher knife from his side, and then driving it in again. The pain turned to blackness, the gun fell from his hands, and he toppled forward.</w:t>
      </w:r>
    </w:p>
    <w:p w14:paraId="2CA9807D" w14:textId="145A8D38"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In the dining room, Jack heard the crash.</w:t>
      </w:r>
      <w:r w:rsidR="0008028F">
        <w:rPr>
          <w:rFonts w:ascii="Verdana" w:hAnsi="Verdana"/>
          <w:color w:val="000000"/>
          <w:sz w:val="20"/>
        </w:rPr>
        <w:t xml:space="preserve"> “</w:t>
      </w:r>
      <w:r w:rsidRPr="0008028F">
        <w:rPr>
          <w:rFonts w:ascii="Verdana" w:hAnsi="Verdana"/>
          <w:color w:val="000000"/>
          <w:sz w:val="20"/>
        </w:rPr>
        <w:t>Sid?</w:t>
      </w:r>
      <w:r w:rsidR="0008028F">
        <w:rPr>
          <w:rFonts w:ascii="Verdana" w:hAnsi="Verdana"/>
          <w:color w:val="000000"/>
          <w:sz w:val="20"/>
        </w:rPr>
        <w:t xml:space="preserve">” </w:t>
      </w:r>
      <w:r w:rsidRPr="0008028F">
        <w:rPr>
          <w:rFonts w:ascii="Verdana" w:hAnsi="Verdana"/>
          <w:color w:val="000000"/>
          <w:sz w:val="20"/>
        </w:rPr>
        <w:t>he called.</w:t>
      </w:r>
    </w:p>
    <w:p w14:paraId="27158C74" w14:textId="77777777"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No one answered.</w:t>
      </w:r>
    </w:p>
    <w:p w14:paraId="5ABBC47D" w14:textId="1D8AE1C8"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Sid?</w:t>
      </w:r>
      <w:r>
        <w:rPr>
          <w:rFonts w:ascii="Verdana" w:hAnsi="Verdana"/>
          <w:color w:val="000000"/>
          <w:sz w:val="20"/>
        </w:rPr>
        <w:t xml:space="preserve">” </w:t>
      </w:r>
      <w:r w:rsidR="004702C8" w:rsidRPr="0008028F">
        <w:rPr>
          <w:rFonts w:ascii="Verdana" w:hAnsi="Verdana"/>
          <w:color w:val="000000"/>
          <w:sz w:val="20"/>
        </w:rPr>
        <w:t>He called more loudly this time, a note of desperation creeping into his voice.</w:t>
      </w:r>
    </w:p>
    <w:p w14:paraId="1D7927E4" w14:textId="77777777"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Still no one answered.</w:t>
      </w:r>
    </w:p>
    <w:p w14:paraId="401812B7" w14:textId="31009991"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God, Sid, if you</w:t>
      </w:r>
      <w:r>
        <w:rPr>
          <w:rFonts w:ascii="Verdana" w:hAnsi="Verdana"/>
          <w:color w:val="000000"/>
          <w:sz w:val="20"/>
        </w:rPr>
        <w:t>’re</w:t>
      </w:r>
      <w:r w:rsidR="004702C8" w:rsidRPr="0008028F">
        <w:rPr>
          <w:rFonts w:ascii="Verdana" w:hAnsi="Verdana"/>
          <w:color w:val="000000"/>
          <w:sz w:val="20"/>
        </w:rPr>
        <w:t xml:space="preserve"> pulling a joke, I swear </w:t>
      </w:r>
      <w:r>
        <w:rPr>
          <w:rFonts w:ascii="Verdana" w:hAnsi="Verdana"/>
          <w:color w:val="000000"/>
          <w:sz w:val="20"/>
        </w:rPr>
        <w:t>I’m</w:t>
      </w:r>
      <w:r w:rsidR="004702C8" w:rsidRPr="0008028F">
        <w:rPr>
          <w:rFonts w:ascii="Verdana" w:hAnsi="Verdana"/>
          <w:color w:val="000000"/>
          <w:sz w:val="20"/>
        </w:rPr>
        <w:t xml:space="preserve"> gonna kill you. You hear me, Sid?</w:t>
      </w:r>
      <w:r>
        <w:rPr>
          <w:rFonts w:ascii="Verdana" w:hAnsi="Verdana"/>
          <w:color w:val="000000"/>
          <w:sz w:val="20"/>
        </w:rPr>
        <w:t>”</w:t>
      </w:r>
    </w:p>
    <w:p w14:paraId="2B78BD99" w14:textId="4070BD39"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 house was silent, save for the ticking of the clock in the parlor.</w:t>
      </w:r>
    </w:p>
    <w:p w14:paraId="6E997F00" w14:textId="77777777"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Jack stood in the dining room for a long moment, waiting for some new sound, waiting for something to happen. He could hear the crickets, very faintly, chirping outside the window; he could see nothing but darkness and his own reflected image when he looked at the glass. China gleamed, white and cold, in the light from the lamp; he noticed that one of the little squares of yellow glass in the shade was cracked across.</w:t>
      </w:r>
    </w:p>
    <w:p w14:paraId="7B261640" w14:textId="77777777"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Sid?</w:t>
      </w:r>
      <w:r>
        <w:rPr>
          <w:rFonts w:ascii="Verdana" w:hAnsi="Verdana"/>
          <w:color w:val="000000"/>
          <w:sz w:val="20"/>
        </w:rPr>
        <w:t>”</w:t>
      </w:r>
    </w:p>
    <w:p w14:paraId="245AAAD5" w14:textId="7692DC9B"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Nothing answered.</w:t>
      </w:r>
    </w:p>
    <w:p w14:paraId="455883EC"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He had to do something, he knew that. His first thought was to get out, to run, to get away as fast as he possibly could. He would forget about Sid and about the antiques and just leave.</w:t>
      </w:r>
    </w:p>
    <w:p w14:paraId="6FC9C6B4"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Sid had the keys to the van; without them, he would have to walk, five miles back to town, alone in the dark.</w:t>
      </w:r>
    </w:p>
    <w:p w14:paraId="2AD8DCA8"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Worse, the corpse lay in the front door. He would have to get past it. Sid had vanished when he went into the front hall to see if the dead thing had moved. To get out of the house, Jack would need to do the same thing.</w:t>
      </w:r>
    </w:p>
    <w:p w14:paraId="5C95D6D8" w14:textId="2666A90C"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He could</w:t>
      </w:r>
      <w:r w:rsidR="0008028F">
        <w:rPr>
          <w:rFonts w:ascii="Verdana" w:hAnsi="Verdana"/>
          <w:color w:val="000000"/>
          <w:sz w:val="20"/>
        </w:rPr>
        <w:t>n’t</w:t>
      </w:r>
      <w:r w:rsidRPr="0008028F">
        <w:rPr>
          <w:rFonts w:ascii="Verdana" w:hAnsi="Verdana"/>
          <w:color w:val="000000"/>
          <w:sz w:val="20"/>
        </w:rPr>
        <w:t xml:space="preserve"> do it; he knew that immediately. He would have to find some other way out of the house.</w:t>
      </w:r>
    </w:p>
    <w:p w14:paraId="7B60170C"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There would have to be a back door, but to reach it he would have to explore new, still-dark rooms. That did not appeal to him.</w:t>
      </w:r>
    </w:p>
    <w:p w14:paraId="30612DDB" w14:textId="1FF8286A"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He looked at the window. It was certainly large enough to climb through, but he could see immediately that it could</w:t>
      </w:r>
      <w:r w:rsidR="0008028F">
        <w:rPr>
          <w:rFonts w:ascii="Verdana" w:hAnsi="Verdana"/>
          <w:color w:val="000000"/>
          <w:sz w:val="20"/>
        </w:rPr>
        <w:t>n’t</w:t>
      </w:r>
      <w:r w:rsidRPr="0008028F">
        <w:rPr>
          <w:rFonts w:ascii="Verdana" w:hAnsi="Verdana"/>
          <w:color w:val="000000"/>
          <w:sz w:val="20"/>
        </w:rPr>
        <w:t xml:space="preserve"> be opened; he would have to break it. He could tell by the doubling of his reflection that there was a storm window on the outside, and those could, he knew, be almost unbreakable.</w:t>
      </w:r>
    </w:p>
    <w:p w14:paraId="2A2B6507" w14:textId="77777777"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There were other windows, though. He would find a way out. He started back toward the parlor.</w:t>
      </w:r>
    </w:p>
    <w:p w14:paraId="0FDF8BA0" w14:textId="0DCA4846" w:rsidR="004702C8"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Do</w:t>
      </w:r>
      <w:r>
        <w:rPr>
          <w:rFonts w:ascii="Verdana" w:hAnsi="Verdana"/>
          <w:color w:val="000000"/>
          <w:sz w:val="20"/>
        </w:rPr>
        <w:t>n’t</w:t>
      </w:r>
      <w:r w:rsidR="004702C8" w:rsidRPr="0008028F">
        <w:rPr>
          <w:rFonts w:ascii="Verdana" w:hAnsi="Verdana"/>
          <w:color w:val="000000"/>
          <w:sz w:val="20"/>
        </w:rPr>
        <w:t xml:space="preserve"> move,</w:t>
      </w:r>
      <w:r>
        <w:rPr>
          <w:rFonts w:ascii="Verdana" w:hAnsi="Verdana"/>
          <w:color w:val="000000"/>
          <w:sz w:val="20"/>
        </w:rPr>
        <w:t xml:space="preserve">” </w:t>
      </w:r>
      <w:r w:rsidR="004702C8" w:rsidRPr="0008028F">
        <w:rPr>
          <w:rFonts w:ascii="Verdana" w:hAnsi="Verdana"/>
          <w:color w:val="000000"/>
          <w:sz w:val="20"/>
        </w:rPr>
        <w:t>a voice said, a small, high-pitched voice, neither man nor woman; visions of freaks and monsters whirled through Jack</w:t>
      </w:r>
      <w:r>
        <w:rPr>
          <w:rFonts w:ascii="Verdana" w:hAnsi="Verdana"/>
          <w:color w:val="000000"/>
          <w:sz w:val="20"/>
        </w:rPr>
        <w:t>’s</w:t>
      </w:r>
      <w:r w:rsidR="004702C8" w:rsidRPr="0008028F">
        <w:rPr>
          <w:rFonts w:ascii="Verdana" w:hAnsi="Verdana"/>
          <w:color w:val="000000"/>
          <w:sz w:val="20"/>
        </w:rPr>
        <w:t xml:space="preserve"> mind. He froze.</w:t>
      </w:r>
    </w:p>
    <w:p w14:paraId="0DFC3C57"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The voice came from his left. Very slowly, keeping his hands well out from his sides and open flat, he started to turn, to see who had spoken.</w:t>
      </w:r>
    </w:p>
    <w:p w14:paraId="20A38676" w14:textId="77777777" w:rsidR="004702C8" w:rsidRP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Another doorway, one he had not paid attention to, connected the dining room to the hall, and standing in that doorway was a young girl, perhaps nine or ten years old. She was wearing an old flannel nightgown, white with pink flowers. Her face was flushed, and speckled with chicken pox. Her feet were bare. Her hands, and the front of her gown, were smeared with fresh blood.</w:t>
      </w:r>
    </w:p>
    <w:p w14:paraId="3EBC7F67" w14:textId="45D6580A"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She held Sid</w:t>
      </w:r>
      <w:r w:rsidR="0008028F">
        <w:rPr>
          <w:rFonts w:ascii="Verdana" w:hAnsi="Verdana"/>
          <w:color w:val="000000"/>
          <w:sz w:val="20"/>
        </w:rPr>
        <w:t>’s</w:t>
      </w:r>
      <w:r w:rsidRPr="0008028F">
        <w:rPr>
          <w:rFonts w:ascii="Verdana" w:hAnsi="Verdana"/>
          <w:color w:val="000000"/>
          <w:sz w:val="20"/>
        </w:rPr>
        <w:t xml:space="preserve"> shotgun awkwardly in both hands.</w:t>
      </w:r>
    </w:p>
    <w:p w14:paraId="024A7E47" w14:textId="4EEAC851" w:rsid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I told you not to move,</w:t>
      </w:r>
      <w:r>
        <w:rPr>
          <w:rFonts w:ascii="Verdana" w:hAnsi="Verdana"/>
          <w:color w:val="000000"/>
          <w:sz w:val="20"/>
        </w:rPr>
        <w:t xml:space="preserve">” </w:t>
      </w:r>
      <w:r w:rsidR="004702C8" w:rsidRPr="0008028F">
        <w:rPr>
          <w:rFonts w:ascii="Verdana" w:hAnsi="Verdana"/>
          <w:color w:val="000000"/>
          <w:sz w:val="20"/>
        </w:rPr>
        <w:t>she said conversationally.</w:t>
      </w:r>
      <w:r>
        <w:rPr>
          <w:rFonts w:ascii="Verdana" w:hAnsi="Verdana"/>
          <w:color w:val="000000"/>
          <w:sz w:val="20"/>
        </w:rPr>
        <w:t xml:space="preserve"> “</w:t>
      </w:r>
      <w:r w:rsidR="004702C8" w:rsidRPr="0008028F">
        <w:rPr>
          <w:rFonts w:ascii="Verdana" w:hAnsi="Verdana"/>
          <w:color w:val="000000"/>
          <w:sz w:val="20"/>
        </w:rPr>
        <w:t>And you</w:t>
      </w:r>
      <w:r>
        <w:rPr>
          <w:rFonts w:ascii="Verdana" w:hAnsi="Verdana"/>
          <w:color w:val="000000"/>
          <w:sz w:val="20"/>
        </w:rPr>
        <w:t>’re</w:t>
      </w:r>
      <w:r w:rsidR="004702C8" w:rsidRPr="0008028F">
        <w:rPr>
          <w:rFonts w:ascii="Verdana" w:hAnsi="Verdana"/>
          <w:color w:val="000000"/>
          <w:sz w:val="20"/>
        </w:rPr>
        <w:t xml:space="preserve"> moving, but I know how to fix that.</w:t>
      </w:r>
      <w:r>
        <w:rPr>
          <w:rFonts w:ascii="Verdana" w:hAnsi="Verdana"/>
          <w:color w:val="000000"/>
          <w:sz w:val="20"/>
        </w:rPr>
        <w:t>”</w:t>
      </w:r>
    </w:p>
    <w:p w14:paraId="178F9A81" w14:textId="2B874116" w:rsidR="0008028F" w:rsidRDefault="004702C8" w:rsidP="0008028F">
      <w:pPr>
        <w:suppressAutoHyphens/>
        <w:spacing w:after="0" w:line="240" w:lineRule="auto"/>
        <w:ind w:firstLine="283"/>
        <w:jc w:val="both"/>
        <w:rPr>
          <w:rFonts w:ascii="Verdana" w:hAnsi="Verdana"/>
          <w:color w:val="000000"/>
          <w:sz w:val="20"/>
        </w:rPr>
      </w:pPr>
      <w:r w:rsidRPr="0008028F">
        <w:rPr>
          <w:rFonts w:ascii="Verdana" w:hAnsi="Verdana"/>
          <w:color w:val="000000"/>
          <w:sz w:val="20"/>
        </w:rPr>
        <w:t>She raised the shotgun and pointed it at Jack</w:t>
      </w:r>
      <w:r w:rsidR="0008028F">
        <w:rPr>
          <w:rFonts w:ascii="Verdana" w:hAnsi="Verdana"/>
          <w:color w:val="000000"/>
          <w:sz w:val="20"/>
        </w:rPr>
        <w:t>’s</w:t>
      </w:r>
      <w:r w:rsidRPr="0008028F">
        <w:rPr>
          <w:rFonts w:ascii="Verdana" w:hAnsi="Verdana"/>
          <w:color w:val="000000"/>
          <w:sz w:val="20"/>
        </w:rPr>
        <w:t xml:space="preserve"> face.</w:t>
      </w:r>
    </w:p>
    <w:p w14:paraId="6C4493B6" w14:textId="591F606F" w:rsidR="0008028F" w:rsidRPr="0008028F" w:rsidRDefault="0008028F" w:rsidP="0008028F">
      <w:pPr>
        <w:suppressAutoHyphens/>
        <w:spacing w:after="0" w:line="240" w:lineRule="auto"/>
        <w:ind w:firstLine="283"/>
        <w:jc w:val="both"/>
        <w:rPr>
          <w:rFonts w:ascii="Verdana" w:hAnsi="Verdana"/>
          <w:color w:val="000000"/>
          <w:sz w:val="20"/>
        </w:rPr>
      </w:pPr>
      <w:r>
        <w:rPr>
          <w:rFonts w:ascii="Verdana" w:hAnsi="Verdana"/>
          <w:color w:val="000000"/>
          <w:sz w:val="20"/>
        </w:rPr>
        <w:t>“</w:t>
      </w:r>
      <w:r w:rsidR="004702C8" w:rsidRPr="0008028F">
        <w:rPr>
          <w:rFonts w:ascii="Verdana" w:hAnsi="Verdana"/>
          <w:color w:val="000000"/>
          <w:sz w:val="20"/>
        </w:rPr>
        <w:t>Dead things do</w:t>
      </w:r>
      <w:r>
        <w:rPr>
          <w:rFonts w:ascii="Verdana" w:hAnsi="Verdana"/>
          <w:color w:val="000000"/>
          <w:sz w:val="20"/>
        </w:rPr>
        <w:t>n’t</w:t>
      </w:r>
      <w:r w:rsidR="004702C8" w:rsidRPr="0008028F">
        <w:rPr>
          <w:rFonts w:ascii="Verdana" w:hAnsi="Verdana"/>
          <w:color w:val="000000"/>
          <w:sz w:val="20"/>
        </w:rPr>
        <w:t xml:space="preserve"> move,</w:t>
      </w:r>
      <w:r>
        <w:rPr>
          <w:rFonts w:ascii="Verdana" w:hAnsi="Verdana"/>
          <w:color w:val="000000"/>
          <w:sz w:val="20"/>
        </w:rPr>
        <w:t xml:space="preserve">” </w:t>
      </w:r>
      <w:r w:rsidR="004702C8" w:rsidRPr="0008028F">
        <w:rPr>
          <w:rFonts w:ascii="Verdana" w:hAnsi="Verdana"/>
          <w:color w:val="000000"/>
          <w:sz w:val="20"/>
        </w:rPr>
        <w:t>she said as she pulled the trigger.</w:t>
      </w:r>
    </w:p>
    <w:p w14:paraId="6B13C12F" w14:textId="1DE38F5A" w:rsidR="0008028F" w:rsidRPr="0008028F" w:rsidRDefault="0008028F" w:rsidP="0008028F">
      <w:pPr>
        <w:suppressAutoHyphens/>
        <w:spacing w:after="0" w:line="240" w:lineRule="auto"/>
        <w:ind w:firstLine="283"/>
        <w:jc w:val="both"/>
        <w:rPr>
          <w:rFonts w:ascii="Verdana" w:hAnsi="Verdana"/>
          <w:color w:val="000000"/>
          <w:sz w:val="20"/>
        </w:rPr>
      </w:pPr>
    </w:p>
    <w:p w14:paraId="535391A9" w14:textId="77777777" w:rsidR="00481E07" w:rsidRPr="00812643" w:rsidRDefault="004702C8" w:rsidP="0008028F">
      <w:pPr>
        <w:suppressAutoHyphens/>
        <w:spacing w:after="0" w:line="240" w:lineRule="auto"/>
        <w:ind w:firstLine="283"/>
        <w:jc w:val="both"/>
        <w:rPr>
          <w:rFonts w:ascii="Verdana" w:hAnsi="Verdana"/>
          <w:i/>
          <w:iCs/>
          <w:color w:val="000000"/>
          <w:sz w:val="20"/>
        </w:rPr>
      </w:pPr>
      <w:r w:rsidRPr="00812643">
        <w:rPr>
          <w:rFonts w:ascii="Verdana" w:hAnsi="Verdana"/>
          <w:i/>
          <w:iCs/>
          <w:color w:val="000000"/>
          <w:sz w:val="20"/>
        </w:rPr>
        <w:t>end</w:t>
      </w:r>
    </w:p>
    <w:sectPr w:rsidR="00481E07" w:rsidRPr="00812643" w:rsidSect="0008028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748AB" w14:textId="77777777" w:rsidR="00B03300" w:rsidRDefault="00B03300" w:rsidP="0008028F">
      <w:pPr>
        <w:spacing w:after="0" w:line="240" w:lineRule="auto"/>
      </w:pPr>
      <w:r>
        <w:separator/>
      </w:r>
    </w:p>
  </w:endnote>
  <w:endnote w:type="continuationSeparator" w:id="0">
    <w:p w14:paraId="2F7B27BB" w14:textId="77777777" w:rsidR="00B03300" w:rsidRDefault="00B03300" w:rsidP="00080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30F8" w14:textId="77777777" w:rsidR="0008028F" w:rsidRDefault="0008028F"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8D3104" w14:textId="77777777" w:rsidR="0008028F" w:rsidRDefault="0008028F" w:rsidP="000802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DF4AD" w14:textId="6A8C424C" w:rsidR="0008028F" w:rsidRPr="00812643" w:rsidRDefault="0008028F" w:rsidP="0008028F">
    <w:pPr>
      <w:pStyle w:val="Footer"/>
      <w:ind w:right="360"/>
      <w:rPr>
        <w:rFonts w:ascii="Arial" w:hAnsi="Arial" w:cs="Arial"/>
        <w:color w:val="999999"/>
        <w:sz w:val="20"/>
        <w:lang w:val="ru-RU"/>
      </w:rPr>
    </w:pPr>
    <w:r w:rsidRPr="00812643">
      <w:rPr>
        <w:rStyle w:val="PageNumber"/>
        <w:rFonts w:ascii="Arial" w:hAnsi="Arial" w:cs="Arial"/>
        <w:color w:val="999999"/>
        <w:sz w:val="20"/>
        <w:lang w:val="ru-RU"/>
      </w:rPr>
      <w:t xml:space="preserve">Библиотека «Артефакт» — </w:t>
    </w:r>
    <w:r w:rsidRPr="0008028F">
      <w:rPr>
        <w:rStyle w:val="PageNumber"/>
        <w:rFonts w:ascii="Arial" w:hAnsi="Arial" w:cs="Arial"/>
        <w:color w:val="999999"/>
        <w:sz w:val="20"/>
      </w:rPr>
      <w:t>http</w:t>
    </w:r>
    <w:r w:rsidRPr="00812643">
      <w:rPr>
        <w:rStyle w:val="PageNumber"/>
        <w:rFonts w:ascii="Arial" w:hAnsi="Arial" w:cs="Arial"/>
        <w:color w:val="999999"/>
        <w:sz w:val="20"/>
        <w:lang w:val="ru-RU"/>
      </w:rPr>
      <w:t>://</w:t>
    </w:r>
    <w:r w:rsidRPr="0008028F">
      <w:rPr>
        <w:rStyle w:val="PageNumber"/>
        <w:rFonts w:ascii="Arial" w:hAnsi="Arial" w:cs="Arial"/>
        <w:color w:val="999999"/>
        <w:sz w:val="20"/>
      </w:rPr>
      <w:t>artefact</w:t>
    </w:r>
    <w:r w:rsidRPr="00812643">
      <w:rPr>
        <w:rStyle w:val="PageNumber"/>
        <w:rFonts w:ascii="Arial" w:hAnsi="Arial" w:cs="Arial"/>
        <w:color w:val="999999"/>
        <w:sz w:val="20"/>
        <w:lang w:val="ru-RU"/>
      </w:rPr>
      <w:t>.</w:t>
    </w:r>
    <w:r w:rsidRPr="0008028F">
      <w:rPr>
        <w:rStyle w:val="PageNumber"/>
        <w:rFonts w:ascii="Arial" w:hAnsi="Arial" w:cs="Arial"/>
        <w:color w:val="999999"/>
        <w:sz w:val="20"/>
      </w:rPr>
      <w:t>lib</w:t>
    </w:r>
    <w:r w:rsidRPr="00812643">
      <w:rPr>
        <w:rStyle w:val="PageNumber"/>
        <w:rFonts w:ascii="Arial" w:hAnsi="Arial" w:cs="Arial"/>
        <w:color w:val="999999"/>
        <w:sz w:val="20"/>
        <w:lang w:val="ru-RU"/>
      </w:rPr>
      <w:t>.</w:t>
    </w:r>
    <w:r w:rsidRPr="0008028F">
      <w:rPr>
        <w:rStyle w:val="PageNumber"/>
        <w:rFonts w:ascii="Arial" w:hAnsi="Arial" w:cs="Arial"/>
        <w:color w:val="999999"/>
        <w:sz w:val="20"/>
      </w:rPr>
      <w:t>ru</w:t>
    </w:r>
    <w:r w:rsidRPr="0081264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9480E" w14:textId="77777777" w:rsidR="0008028F" w:rsidRDefault="000802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7EB60" w14:textId="77777777" w:rsidR="00B03300" w:rsidRDefault="00B03300" w:rsidP="0008028F">
      <w:pPr>
        <w:spacing w:after="0" w:line="240" w:lineRule="auto"/>
      </w:pPr>
      <w:r>
        <w:separator/>
      </w:r>
    </w:p>
  </w:footnote>
  <w:footnote w:type="continuationSeparator" w:id="0">
    <w:p w14:paraId="4FB7C514" w14:textId="77777777" w:rsidR="00B03300" w:rsidRDefault="00B03300" w:rsidP="00080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C10A" w14:textId="77777777" w:rsidR="0008028F" w:rsidRDefault="00080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10BD" w14:textId="03A7BE8B" w:rsidR="0008028F" w:rsidRPr="00812643" w:rsidRDefault="0008028F" w:rsidP="0008028F">
    <w:pPr>
      <w:pStyle w:val="Header"/>
      <w:rPr>
        <w:rFonts w:ascii="Arial" w:hAnsi="Arial" w:cs="Arial"/>
        <w:color w:val="999999"/>
        <w:sz w:val="20"/>
        <w:lang w:val="ru-RU"/>
      </w:rPr>
    </w:pPr>
    <w:r w:rsidRPr="00812643">
      <w:rPr>
        <w:rFonts w:ascii="Arial" w:hAnsi="Arial" w:cs="Arial"/>
        <w:color w:val="999999"/>
        <w:sz w:val="20"/>
        <w:lang w:val="ru-RU"/>
      </w:rPr>
      <w:t xml:space="preserve">Библиотека «Артефакт» — </w:t>
    </w:r>
    <w:r w:rsidRPr="0008028F">
      <w:rPr>
        <w:rFonts w:ascii="Arial" w:hAnsi="Arial" w:cs="Arial"/>
        <w:color w:val="999999"/>
        <w:sz w:val="20"/>
      </w:rPr>
      <w:t>http</w:t>
    </w:r>
    <w:r w:rsidRPr="00812643">
      <w:rPr>
        <w:rFonts w:ascii="Arial" w:hAnsi="Arial" w:cs="Arial"/>
        <w:color w:val="999999"/>
        <w:sz w:val="20"/>
        <w:lang w:val="ru-RU"/>
      </w:rPr>
      <w:t>://</w:t>
    </w:r>
    <w:r w:rsidRPr="0008028F">
      <w:rPr>
        <w:rFonts w:ascii="Arial" w:hAnsi="Arial" w:cs="Arial"/>
        <w:color w:val="999999"/>
        <w:sz w:val="20"/>
      </w:rPr>
      <w:t>artefact</w:t>
    </w:r>
    <w:r w:rsidRPr="00812643">
      <w:rPr>
        <w:rFonts w:ascii="Arial" w:hAnsi="Arial" w:cs="Arial"/>
        <w:color w:val="999999"/>
        <w:sz w:val="20"/>
        <w:lang w:val="ru-RU"/>
      </w:rPr>
      <w:t>.</w:t>
    </w:r>
    <w:r w:rsidRPr="0008028F">
      <w:rPr>
        <w:rFonts w:ascii="Arial" w:hAnsi="Arial" w:cs="Arial"/>
        <w:color w:val="999999"/>
        <w:sz w:val="20"/>
      </w:rPr>
      <w:t>lib</w:t>
    </w:r>
    <w:r w:rsidRPr="00812643">
      <w:rPr>
        <w:rFonts w:ascii="Arial" w:hAnsi="Arial" w:cs="Arial"/>
        <w:color w:val="999999"/>
        <w:sz w:val="20"/>
        <w:lang w:val="ru-RU"/>
      </w:rPr>
      <w:t>.</w:t>
    </w:r>
    <w:r w:rsidRPr="0008028F">
      <w:rPr>
        <w:rFonts w:ascii="Arial" w:hAnsi="Arial" w:cs="Arial"/>
        <w:color w:val="999999"/>
        <w:sz w:val="20"/>
      </w:rPr>
      <w:t>ru</w:t>
    </w:r>
    <w:r w:rsidRPr="0081264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A59AD" w14:textId="77777777" w:rsidR="0008028F" w:rsidRDefault="00080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028F"/>
    <w:rsid w:val="0015074B"/>
    <w:rsid w:val="0029639D"/>
    <w:rsid w:val="00326F90"/>
    <w:rsid w:val="004702C8"/>
    <w:rsid w:val="00481E07"/>
    <w:rsid w:val="00812643"/>
    <w:rsid w:val="00AA1D8D"/>
    <w:rsid w:val="00B03300"/>
    <w:rsid w:val="00B47730"/>
    <w:rsid w:val="00CB0664"/>
    <w:rsid w:val="00E96B6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D3168A"/>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4702C8"/>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4702C8"/>
    <w:pPr>
      <w:spacing w:after="0" w:line="288" w:lineRule="atLeast"/>
      <w:jc w:val="both"/>
    </w:pPr>
    <w:rPr>
      <w:rFonts w:ascii="Times" w:eastAsia="Times" w:hAnsi="Times" w:cs="Times"/>
      <w:color w:val="000000"/>
      <w:sz w:val="23"/>
      <w:szCs w:val="23"/>
      <w:lang w:val="en" w:eastAsia="en"/>
    </w:rPr>
  </w:style>
  <w:style w:type="paragraph" w:customStyle="1" w:styleId="Para21">
    <w:name w:val="Para 21"/>
    <w:basedOn w:val="Normal"/>
    <w:qFormat/>
    <w:rsid w:val="004702C8"/>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4702C8"/>
    <w:pPr>
      <w:spacing w:after="0" w:line="288" w:lineRule="atLeast"/>
      <w:ind w:firstLine="431"/>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4702C8"/>
    <w:rPr>
      <w:i/>
      <w:iCs/>
    </w:rPr>
  </w:style>
  <w:style w:type="character" w:customStyle="1" w:styleId="01Text">
    <w:name w:val="01 Text"/>
    <w:rsid w:val="004702C8"/>
    <w:rPr>
      <w:sz w:val="18"/>
      <w:szCs w:val="18"/>
    </w:rPr>
  </w:style>
  <w:style w:type="paragraph" w:customStyle="1" w:styleId="Para18">
    <w:name w:val="Para 18"/>
    <w:basedOn w:val="Normal"/>
    <w:qFormat/>
    <w:rsid w:val="00E96B67"/>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080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962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2311</Words>
  <Characters>13175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Dead Things Don’t Move</dc:title>
  <dc:subject/>
  <dc:creator>Lawrence Watt-Evans</dc:creator>
  <cp:keywords/>
  <dc:description/>
  <cp:lastModifiedBy>Andrey Piskunov</cp:lastModifiedBy>
  <cp:revision>7</cp:revision>
  <dcterms:created xsi:type="dcterms:W3CDTF">2013-12-23T23:15:00Z</dcterms:created>
  <dcterms:modified xsi:type="dcterms:W3CDTF">2026-01-05T02:51:00Z</dcterms:modified>
  <cp:category/>
</cp:coreProperties>
</file>